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59EF19" w14:textId="0AF44314" w:rsidR="007166CE" w:rsidRDefault="0012242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7BE1401" wp14:editId="4350501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6366DCC" w14:textId="77777777" w:rsidR="007166CE" w:rsidRDefault="007166CE" w:rsidP="007166CE">
      <w:pPr>
        <w:pStyle w:val="berschrift1"/>
      </w:pPr>
      <w:r>
        <w:br w:type="page"/>
      </w:r>
      <w:r>
        <w:lastRenderedPageBreak/>
        <w:t>Vorwort</w:t>
      </w:r>
    </w:p>
    <w:p w14:paraId="111EEB2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A30DC6F" w14:textId="77777777" w:rsidR="007E1779" w:rsidRDefault="008D7463" w:rsidP="007166CE">
      <w:r>
        <w:t xml:space="preserve">Dieses Jahr hat uns allen eine Menge abverlangt – doch Gott hat uns hindurchgetragen. </w:t>
      </w:r>
    </w:p>
    <w:p w14:paraId="6F858C4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1636698" w14:textId="77777777" w:rsidR="007E1779" w:rsidRDefault="007E1779" w:rsidP="007166CE">
      <w:r>
        <w:t>Vielleicht hat aber auch der eine oder die andere Lust, mitzumachen und neue Bücher zu erstellen – sprecht mich einfach an.</w:t>
      </w:r>
    </w:p>
    <w:p w14:paraId="0D63B727" w14:textId="77777777" w:rsidR="007166CE" w:rsidRDefault="007166CE" w:rsidP="007166CE">
      <w:r>
        <w:t>Euch allen wünsche ich Gottes reichen Segen und dass Ihr für Euch interessante Texte hier findet. Für Anregungen bin ich immer dankbar.</w:t>
      </w:r>
    </w:p>
    <w:p w14:paraId="4576163B" w14:textId="77777777" w:rsidR="007166CE" w:rsidRDefault="007166CE" w:rsidP="007166CE">
      <w:r>
        <w:t>Gruß &amp; Segen,</w:t>
      </w:r>
    </w:p>
    <w:p w14:paraId="5E3F9EB6" w14:textId="77777777" w:rsidR="007166CE" w:rsidRDefault="007166CE" w:rsidP="007166CE">
      <w:r>
        <w:t>Andreas</w:t>
      </w:r>
    </w:p>
    <w:p w14:paraId="49B89EA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7CC569D" w14:textId="77777777" w:rsidR="00C20EBB" w:rsidRDefault="00C20EBB" w:rsidP="00C20EBB">
      <w:pPr>
        <w:pStyle w:val="berschrift1"/>
        <w:rPr>
          <w:sz w:val="48"/>
        </w:rPr>
      </w:pPr>
      <w:r>
        <w:t xml:space="preserve">Bodenstein, Andreas - Von </w:t>
      </w:r>
      <w:proofErr w:type="spellStart"/>
      <w:r>
        <w:t>vormugen</w:t>
      </w:r>
      <w:proofErr w:type="spellEnd"/>
      <w:r>
        <w:t xml:space="preserve"> des Ablas.</w:t>
      </w:r>
    </w:p>
    <w:p w14:paraId="3523A8D7" w14:textId="77777777" w:rsidR="00C20EBB" w:rsidRDefault="00C20EBB" w:rsidP="00C20EBB">
      <w:pPr>
        <w:pStyle w:val="StandardWeb"/>
      </w:pPr>
      <w:r>
        <w:t xml:space="preserve">Orig. Von </w:t>
      </w:r>
      <w:proofErr w:type="spellStart"/>
      <w:r>
        <w:t>vormugen</w:t>
      </w:r>
      <w:proofErr w:type="spellEnd"/>
      <w:r>
        <w:t xml:space="preserve"> des Ablas. wider </w:t>
      </w:r>
      <w:proofErr w:type="spellStart"/>
      <w:r>
        <w:t>bruder</w:t>
      </w:r>
      <w:proofErr w:type="spellEnd"/>
      <w:r>
        <w:t xml:space="preserve"> Franciscus Seyler </w:t>
      </w:r>
      <w:proofErr w:type="spellStart"/>
      <w:r>
        <w:t>parfuser</w:t>
      </w:r>
      <w:proofErr w:type="spellEnd"/>
      <w:r>
        <w:t xml:space="preserve"> </w:t>
      </w:r>
      <w:proofErr w:type="spellStart"/>
      <w:r>
        <w:t>ordens</w:t>
      </w:r>
      <w:proofErr w:type="spellEnd"/>
      <w:r>
        <w:t xml:space="preserve"> Andres </w:t>
      </w:r>
      <w:proofErr w:type="spellStart"/>
      <w:r>
        <w:t>Carolstat</w:t>
      </w:r>
      <w:proofErr w:type="spellEnd"/>
      <w:r>
        <w:t xml:space="preserve"> </w:t>
      </w:r>
      <w:proofErr w:type="spellStart"/>
      <w:r>
        <w:t>Doct</w:t>
      </w:r>
      <w:proofErr w:type="spellEnd"/>
      <w:r>
        <w:t xml:space="preserve">. </w:t>
      </w:r>
    </w:p>
    <w:p w14:paraId="341117D9" w14:textId="77777777" w:rsidR="00C20EBB" w:rsidRDefault="00C20EBB" w:rsidP="00C20EBB">
      <w:pPr>
        <w:pStyle w:val="StandardWeb"/>
      </w:pPr>
      <w:r>
        <w:t xml:space="preserve">Allen </w:t>
      </w:r>
      <w:proofErr w:type="spellStart"/>
      <w:r>
        <w:t>vnd</w:t>
      </w:r>
      <w:proofErr w:type="spellEnd"/>
      <w:r>
        <w:t xml:space="preserve"> </w:t>
      </w:r>
      <w:proofErr w:type="spellStart"/>
      <w:r>
        <w:t>iglichen</w:t>
      </w:r>
      <w:proofErr w:type="spellEnd"/>
      <w:r>
        <w:t xml:space="preserve">. die </w:t>
      </w:r>
      <w:proofErr w:type="spellStart"/>
      <w:r>
        <w:t>diszes</w:t>
      </w:r>
      <w:proofErr w:type="spellEnd"/>
      <w:r>
        <w:t xml:space="preserve"> </w:t>
      </w:r>
      <w:proofErr w:type="spellStart"/>
      <w:r>
        <w:t>buchlin</w:t>
      </w:r>
      <w:proofErr w:type="spellEnd"/>
      <w:r>
        <w:t xml:space="preserve">/ sehen oder hören/ </w:t>
      </w:r>
      <w:proofErr w:type="spellStart"/>
      <w:r>
        <w:t>leßen</w:t>
      </w:r>
      <w:proofErr w:type="spellEnd"/>
      <w:r>
        <w:t xml:space="preserve">/ </w:t>
      </w:r>
      <w:proofErr w:type="spellStart"/>
      <w:r>
        <w:t>Empiet</w:t>
      </w:r>
      <w:proofErr w:type="spellEnd"/>
      <w:r>
        <w:t xml:space="preserve"> ich Andres Botenstein von </w:t>
      </w:r>
      <w:proofErr w:type="spellStart"/>
      <w:r>
        <w:t>Carolstat</w:t>
      </w:r>
      <w:proofErr w:type="spellEnd"/>
      <w:r>
        <w:t xml:space="preserve"> </w:t>
      </w:r>
      <w:proofErr w:type="spellStart"/>
      <w:r>
        <w:t>meynen</w:t>
      </w:r>
      <w:proofErr w:type="spellEnd"/>
      <w:r>
        <w:t xml:space="preserve"> dienst. </w:t>
      </w:r>
    </w:p>
    <w:p w14:paraId="0ECCAE36" w14:textId="77777777" w:rsidR="00C20EBB" w:rsidRDefault="00C20EBB" w:rsidP="00C20EBB">
      <w:pPr>
        <w:pStyle w:val="StandardWeb"/>
      </w:pPr>
      <w:r>
        <w:t xml:space="preserve">Es </w:t>
      </w:r>
      <w:proofErr w:type="spellStart"/>
      <w:r>
        <w:t>seynt</w:t>
      </w:r>
      <w:proofErr w:type="spellEnd"/>
      <w:r>
        <w:t xml:space="preserve"> </w:t>
      </w:r>
      <w:proofErr w:type="spellStart"/>
      <w:r>
        <w:t>tzween</w:t>
      </w:r>
      <w:proofErr w:type="spellEnd"/>
      <w:r>
        <w:t xml:space="preserve"> </w:t>
      </w:r>
      <w:proofErr w:type="spellStart"/>
      <w:r>
        <w:t>brüder</w:t>
      </w:r>
      <w:proofErr w:type="spellEnd"/>
      <w:r>
        <w:t xml:space="preserve"> </w:t>
      </w:r>
      <w:proofErr w:type="spellStart"/>
      <w:r>
        <w:t>parfußer</w:t>
      </w:r>
      <w:proofErr w:type="spellEnd"/>
      <w:r>
        <w:t xml:space="preserve"> </w:t>
      </w:r>
      <w:proofErr w:type="spellStart"/>
      <w:r>
        <w:t>ordens</w:t>
      </w:r>
      <w:proofErr w:type="spellEnd"/>
      <w:r>
        <w:t xml:space="preserve">/ nemlich </w:t>
      </w:r>
      <w:proofErr w:type="spellStart"/>
      <w:r>
        <w:t>bruder</w:t>
      </w:r>
      <w:proofErr w:type="spellEnd"/>
      <w:r>
        <w:t xml:space="preserve"> </w:t>
      </w:r>
      <w:proofErr w:type="spellStart"/>
      <w:r>
        <w:t>Franciscur</w:t>
      </w:r>
      <w:proofErr w:type="spellEnd"/>
      <w:r>
        <w:t xml:space="preserve"> Seyler/ der sich ein </w:t>
      </w:r>
      <w:proofErr w:type="spellStart"/>
      <w:r>
        <w:t>vnuordienten</w:t>
      </w:r>
      <w:proofErr w:type="spellEnd"/>
      <w:r>
        <w:t xml:space="preserve"> </w:t>
      </w:r>
      <w:proofErr w:type="spellStart"/>
      <w:r>
        <w:t>Gardian</w:t>
      </w:r>
      <w:proofErr w:type="spellEnd"/>
      <w:r>
        <w:t xml:space="preserve">/ in dem </w:t>
      </w:r>
      <w:proofErr w:type="spellStart"/>
      <w:r>
        <w:t>scheynbarlichen</w:t>
      </w:r>
      <w:proofErr w:type="spellEnd"/>
      <w:r>
        <w:t xml:space="preserve"> </w:t>
      </w:r>
      <w:proofErr w:type="spellStart"/>
      <w:r>
        <w:t>kloster</w:t>
      </w:r>
      <w:proofErr w:type="spellEnd"/>
      <w:r>
        <w:t xml:space="preserve">/ </w:t>
      </w:r>
      <w:proofErr w:type="spellStart"/>
      <w:r>
        <w:t>auff</w:t>
      </w:r>
      <w:proofErr w:type="spellEnd"/>
      <w:r>
        <w:t xml:space="preserve"> </w:t>
      </w:r>
      <w:proofErr w:type="spellStart"/>
      <w:r>
        <w:t>sant</w:t>
      </w:r>
      <w:proofErr w:type="spellEnd"/>
      <w:r>
        <w:t xml:space="preserve"> </w:t>
      </w:r>
      <w:proofErr w:type="spellStart"/>
      <w:r>
        <w:t>Anneberg</w:t>
      </w:r>
      <w:proofErr w:type="spellEnd"/>
      <w:r>
        <w:t xml:space="preserve">/ </w:t>
      </w:r>
      <w:proofErr w:type="spellStart"/>
      <w:r>
        <w:t>sschreybt</w:t>
      </w:r>
      <w:proofErr w:type="spellEnd"/>
      <w:r>
        <w:t xml:space="preserve">/ </w:t>
      </w:r>
      <w:proofErr w:type="spellStart"/>
      <w:r>
        <w:t>vnd</w:t>
      </w:r>
      <w:proofErr w:type="spellEnd"/>
      <w:r>
        <w:t xml:space="preserve"> Johan </w:t>
      </w:r>
      <w:proofErr w:type="spellStart"/>
      <w:r>
        <w:t>Forchem</w:t>
      </w:r>
      <w:proofErr w:type="spellEnd"/>
      <w:r>
        <w:t xml:space="preserve">/ </w:t>
      </w:r>
      <w:proofErr w:type="spellStart"/>
      <w:r>
        <w:t>Vice</w:t>
      </w:r>
      <w:proofErr w:type="spellEnd"/>
      <w:r>
        <w:t xml:space="preserve"> </w:t>
      </w:r>
      <w:proofErr w:type="spellStart"/>
      <w:r>
        <w:t>Gardian</w:t>
      </w:r>
      <w:proofErr w:type="spellEnd"/>
      <w:r>
        <w:t xml:space="preserve"> daselbst/ </w:t>
      </w:r>
      <w:proofErr w:type="spellStart"/>
      <w:r>
        <w:t>ym</w:t>
      </w:r>
      <w:proofErr w:type="spellEnd"/>
      <w:r>
        <w:t xml:space="preserve"> </w:t>
      </w:r>
      <w:proofErr w:type="spellStart"/>
      <w:r>
        <w:t>predigstull</w:t>
      </w:r>
      <w:proofErr w:type="spellEnd"/>
      <w:r>
        <w:t xml:space="preserve">/ der </w:t>
      </w:r>
      <w:proofErr w:type="spellStart"/>
      <w:r>
        <w:t>tzu</w:t>
      </w:r>
      <w:proofErr w:type="spellEnd"/>
      <w:r>
        <w:t xml:space="preserve"> </w:t>
      </w:r>
      <w:proofErr w:type="spellStart"/>
      <w:r>
        <w:t>vorkündung</w:t>
      </w:r>
      <w:proofErr w:type="spellEnd"/>
      <w:r>
        <w:t xml:space="preserve"> </w:t>
      </w:r>
      <w:proofErr w:type="spellStart"/>
      <w:r>
        <w:t>gottes</w:t>
      </w:r>
      <w:proofErr w:type="spellEnd"/>
      <w:r>
        <w:t xml:space="preserve"> </w:t>
      </w:r>
      <w:proofErr w:type="spellStart"/>
      <w:r>
        <w:t>wort</w:t>
      </w:r>
      <w:proofErr w:type="spellEnd"/>
      <w:r>
        <w:t xml:space="preserve"> </w:t>
      </w:r>
      <w:proofErr w:type="spellStart"/>
      <w:r>
        <w:t>vnd</w:t>
      </w:r>
      <w:proofErr w:type="spellEnd"/>
      <w:r>
        <w:t xml:space="preserve"> </w:t>
      </w:r>
      <w:proofErr w:type="spellStart"/>
      <w:r>
        <w:t>warheyt</w:t>
      </w:r>
      <w:proofErr w:type="spellEnd"/>
      <w:r>
        <w:t xml:space="preserve"> </w:t>
      </w:r>
      <w:proofErr w:type="spellStart"/>
      <w:r>
        <w:t>auffgericht</w:t>
      </w:r>
      <w:proofErr w:type="spellEnd"/>
      <w:r>
        <w:t xml:space="preserve">/ gestanden/ </w:t>
      </w:r>
      <w:proofErr w:type="spellStart"/>
      <w:r>
        <w:t>vnd</w:t>
      </w:r>
      <w:proofErr w:type="spellEnd"/>
      <w:r>
        <w:t xml:space="preserve"> haben gesagt/ man </w:t>
      </w:r>
      <w:proofErr w:type="spellStart"/>
      <w:r>
        <w:t>sol</w:t>
      </w:r>
      <w:proofErr w:type="spellEnd"/>
      <w:r>
        <w:t xml:space="preserve"> sich </w:t>
      </w:r>
      <w:proofErr w:type="spellStart"/>
      <w:r>
        <w:t>nit</w:t>
      </w:r>
      <w:proofErr w:type="spellEnd"/>
      <w:r>
        <w:t xml:space="preserve"> </w:t>
      </w:r>
      <w:proofErr w:type="spellStart"/>
      <w:r>
        <w:t>keren</w:t>
      </w:r>
      <w:proofErr w:type="spellEnd"/>
      <w:r>
        <w:t xml:space="preserve"> an die </w:t>
      </w:r>
      <w:proofErr w:type="spellStart"/>
      <w:r>
        <w:t>newen</w:t>
      </w:r>
      <w:proofErr w:type="spellEnd"/>
      <w:r>
        <w:t xml:space="preserve"> </w:t>
      </w:r>
      <w:proofErr w:type="spellStart"/>
      <w:r>
        <w:t>propheten</w:t>
      </w:r>
      <w:proofErr w:type="spellEnd"/>
      <w:r>
        <w:t xml:space="preserve">/ die den Ablas in </w:t>
      </w:r>
      <w:proofErr w:type="spellStart"/>
      <w:r>
        <w:t>tzweyffel</w:t>
      </w:r>
      <w:proofErr w:type="spellEnd"/>
      <w:r>
        <w:t xml:space="preserve"> setzen/ aber </w:t>
      </w:r>
      <w:proofErr w:type="spellStart"/>
      <w:r>
        <w:t>vntuglich</w:t>
      </w:r>
      <w:proofErr w:type="spellEnd"/>
      <w:r>
        <w:t xml:space="preserve"> </w:t>
      </w:r>
      <w:proofErr w:type="spellStart"/>
      <w:r>
        <w:t>schatzen</w:t>
      </w:r>
      <w:proofErr w:type="spellEnd"/>
      <w:r>
        <w:t xml:space="preserve">/ </w:t>
      </w:r>
      <w:proofErr w:type="spellStart"/>
      <w:r>
        <w:t>dan</w:t>
      </w:r>
      <w:proofErr w:type="spellEnd"/>
      <w:r>
        <w:t xml:space="preserve"> die selben/ </w:t>
      </w:r>
      <w:proofErr w:type="spellStart"/>
      <w:r>
        <w:t>seynd</w:t>
      </w:r>
      <w:proofErr w:type="spellEnd"/>
      <w:r>
        <w:t xml:space="preserve"> </w:t>
      </w:r>
      <w:proofErr w:type="spellStart"/>
      <w:r>
        <w:t>vorfürer</w:t>
      </w:r>
      <w:proofErr w:type="spellEnd"/>
      <w:r>
        <w:t xml:space="preserve"> des </w:t>
      </w:r>
      <w:proofErr w:type="spellStart"/>
      <w:r>
        <w:t>volckt</w:t>
      </w:r>
      <w:proofErr w:type="spellEnd"/>
      <w:r>
        <w:t xml:space="preserve">/ </w:t>
      </w:r>
      <w:proofErr w:type="spellStart"/>
      <w:r>
        <w:t>Disse</w:t>
      </w:r>
      <w:proofErr w:type="spellEnd"/>
      <w:r>
        <w:t xml:space="preserve"> </w:t>
      </w:r>
      <w:proofErr w:type="spellStart"/>
      <w:r>
        <w:t>brüder</w:t>
      </w:r>
      <w:proofErr w:type="spellEnd"/>
      <w:r>
        <w:t xml:space="preserve"> haben </w:t>
      </w:r>
      <w:proofErr w:type="spellStart"/>
      <w:r>
        <w:t>vns</w:t>
      </w:r>
      <w:proofErr w:type="spellEnd"/>
      <w:r>
        <w:t xml:space="preserve"> Wittenberger </w:t>
      </w:r>
      <w:proofErr w:type="spellStart"/>
      <w:r>
        <w:t>offentlich</w:t>
      </w:r>
      <w:proofErr w:type="spellEnd"/>
      <w:r>
        <w:t xml:space="preserve">/ </w:t>
      </w:r>
      <w:proofErr w:type="spellStart"/>
      <w:r>
        <w:t>vnd</w:t>
      </w:r>
      <w:proofErr w:type="spellEnd"/>
      <w:r>
        <w:t xml:space="preserve"> </w:t>
      </w:r>
      <w:proofErr w:type="spellStart"/>
      <w:r>
        <w:t>teutlich</w:t>
      </w:r>
      <w:proofErr w:type="spellEnd"/>
      <w:r>
        <w:t xml:space="preserve">/ in ob </w:t>
      </w:r>
      <w:proofErr w:type="spellStart"/>
      <w:r>
        <w:t>angetzeygter</w:t>
      </w:r>
      <w:proofErr w:type="spellEnd"/>
      <w:r>
        <w:t xml:space="preserve"> </w:t>
      </w:r>
      <w:proofErr w:type="spellStart"/>
      <w:r>
        <w:t>stelh</w:t>
      </w:r>
      <w:proofErr w:type="spellEnd"/>
      <w:r>
        <w:t xml:space="preserve">/ </w:t>
      </w:r>
      <w:proofErr w:type="spellStart"/>
      <w:r>
        <w:t>genant</w:t>
      </w:r>
      <w:proofErr w:type="spellEnd"/>
      <w:r>
        <w:t xml:space="preserve">/ </w:t>
      </w:r>
      <w:proofErr w:type="spellStart"/>
      <w:r>
        <w:t>vnd</w:t>
      </w:r>
      <w:proofErr w:type="spellEnd"/>
      <w:r>
        <w:t xml:space="preserve"> vor dem </w:t>
      </w:r>
      <w:proofErr w:type="spellStart"/>
      <w:r>
        <w:t>hauffen</w:t>
      </w:r>
      <w:proofErr w:type="spellEnd"/>
      <w:r>
        <w:t xml:space="preserve"> Christlicher </w:t>
      </w:r>
      <w:proofErr w:type="spellStart"/>
      <w:r>
        <w:t>menschen</w:t>
      </w:r>
      <w:proofErr w:type="spellEnd"/>
      <w:r>
        <w:t xml:space="preserve">/ als solche Propheten/ die Christo/ sein </w:t>
      </w:r>
      <w:proofErr w:type="spellStart"/>
      <w:r>
        <w:t>tewer</w:t>
      </w:r>
      <w:proofErr w:type="spellEnd"/>
      <w:r>
        <w:t xml:space="preserve"> gewonnen </w:t>
      </w:r>
      <w:proofErr w:type="spellStart"/>
      <w:r>
        <w:t>volck</w:t>
      </w:r>
      <w:proofErr w:type="spellEnd"/>
      <w:r>
        <w:t xml:space="preserve">/ </w:t>
      </w:r>
      <w:proofErr w:type="spellStart"/>
      <w:r>
        <w:t>vorleyden</w:t>
      </w:r>
      <w:proofErr w:type="spellEnd"/>
      <w:r>
        <w:t xml:space="preserve">/ mit </w:t>
      </w:r>
      <w:proofErr w:type="spellStart"/>
      <w:r>
        <w:t>starckem</w:t>
      </w:r>
      <w:proofErr w:type="spellEnd"/>
      <w:r>
        <w:t xml:space="preserve"> </w:t>
      </w:r>
      <w:proofErr w:type="spellStart"/>
      <w:r>
        <w:t>vnd</w:t>
      </w:r>
      <w:proofErr w:type="spellEnd"/>
      <w:r>
        <w:t xml:space="preserve"> </w:t>
      </w:r>
      <w:proofErr w:type="spellStart"/>
      <w:r>
        <w:t>freyhen</w:t>
      </w:r>
      <w:proofErr w:type="spellEnd"/>
      <w:r>
        <w:t xml:space="preserve"> </w:t>
      </w:r>
      <w:proofErr w:type="spellStart"/>
      <w:r>
        <w:t>geschrey</w:t>
      </w:r>
      <w:proofErr w:type="spellEnd"/>
      <w:r>
        <w:t xml:space="preserve"> vor </w:t>
      </w:r>
      <w:proofErr w:type="spellStart"/>
      <w:r>
        <w:t>vrteylt</w:t>
      </w:r>
      <w:proofErr w:type="spellEnd"/>
      <w:r>
        <w:t xml:space="preserve">. </w:t>
      </w:r>
    </w:p>
    <w:p w14:paraId="5D4400F1" w14:textId="77777777" w:rsidR="00C20EBB" w:rsidRDefault="00C20EBB" w:rsidP="00C20EBB">
      <w:pPr>
        <w:pStyle w:val="StandardWeb"/>
      </w:pPr>
      <w:proofErr w:type="spellStart"/>
      <w:r>
        <w:t>Weyll</w:t>
      </w:r>
      <w:proofErr w:type="spellEnd"/>
      <w:r>
        <w:t xml:space="preserve"> ich </w:t>
      </w:r>
      <w:proofErr w:type="spellStart"/>
      <w:r>
        <w:t>dna</w:t>
      </w:r>
      <w:proofErr w:type="spellEnd"/>
      <w:r>
        <w:t xml:space="preserve">/ die </w:t>
      </w:r>
      <w:proofErr w:type="spellStart"/>
      <w:r>
        <w:t>tzyt</w:t>
      </w:r>
      <w:proofErr w:type="spellEnd"/>
      <w:r>
        <w:t xml:space="preserve"> </w:t>
      </w:r>
      <w:proofErr w:type="spellStart"/>
      <w:r>
        <w:t>doselbst</w:t>
      </w:r>
      <w:proofErr w:type="spellEnd"/>
      <w:r>
        <w:t xml:space="preserve"> gewest </w:t>
      </w:r>
      <w:proofErr w:type="spellStart"/>
      <w:r>
        <w:t>vnd</w:t>
      </w:r>
      <w:proofErr w:type="spellEnd"/>
      <w:r>
        <w:t xml:space="preserve"> </w:t>
      </w:r>
      <w:proofErr w:type="spellStart"/>
      <w:r>
        <w:t>treffelicher</w:t>
      </w:r>
      <w:proofErr w:type="spellEnd"/>
      <w:r>
        <w:t xml:space="preserve"> </w:t>
      </w:r>
      <w:proofErr w:type="spellStart"/>
      <w:r>
        <w:t>vorletzet</w:t>
      </w:r>
      <w:proofErr w:type="spellEnd"/>
      <w:r>
        <w:t xml:space="preserve"> </w:t>
      </w:r>
      <w:proofErr w:type="spellStart"/>
      <w:r>
        <w:t>vnd</w:t>
      </w:r>
      <w:proofErr w:type="spellEnd"/>
      <w:r>
        <w:t xml:space="preserve"> </w:t>
      </w:r>
      <w:proofErr w:type="spellStart"/>
      <w:r>
        <w:t>vorleumbt</w:t>
      </w:r>
      <w:proofErr w:type="spellEnd"/>
      <w:r>
        <w:t xml:space="preserve">. Auch mich schuldig </w:t>
      </w:r>
      <w:proofErr w:type="spellStart"/>
      <w:r>
        <w:t>erken</w:t>
      </w:r>
      <w:proofErr w:type="spellEnd"/>
      <w:r>
        <w:t xml:space="preserve">/ der </w:t>
      </w:r>
      <w:proofErr w:type="spellStart"/>
      <w:r>
        <w:t>berumpten</w:t>
      </w:r>
      <w:proofErr w:type="spellEnd"/>
      <w:r>
        <w:t xml:space="preserve"> </w:t>
      </w:r>
      <w:proofErr w:type="spellStart"/>
      <w:r>
        <w:t>Vniuersithet</w:t>
      </w:r>
      <w:proofErr w:type="spellEnd"/>
      <w:r>
        <w:t xml:space="preserve"> </w:t>
      </w:r>
      <w:proofErr w:type="spellStart"/>
      <w:r>
        <w:t>Wittenbergk</w:t>
      </w:r>
      <w:proofErr w:type="spellEnd"/>
      <w:r>
        <w:t xml:space="preserve">/ eher/ </w:t>
      </w:r>
      <w:proofErr w:type="spellStart"/>
      <w:r>
        <w:t>preyß</w:t>
      </w:r>
      <w:proofErr w:type="spellEnd"/>
      <w:r>
        <w:t xml:space="preserve">/ lob </w:t>
      </w:r>
      <w:proofErr w:type="spellStart"/>
      <w:r>
        <w:t>vnd</w:t>
      </w:r>
      <w:proofErr w:type="spellEnd"/>
      <w:r>
        <w:t xml:space="preserve"> nutz/ zu halten/ </w:t>
      </w:r>
      <w:proofErr w:type="spellStart"/>
      <w:r>
        <w:t>vnd</w:t>
      </w:r>
      <w:proofErr w:type="spellEnd"/>
      <w:r>
        <w:t xml:space="preserve"> nach </w:t>
      </w:r>
      <w:proofErr w:type="spellStart"/>
      <w:r>
        <w:t>vormügen</w:t>
      </w:r>
      <w:proofErr w:type="spellEnd"/>
      <w:r>
        <w:t xml:space="preserve"> </w:t>
      </w:r>
      <w:proofErr w:type="spellStart"/>
      <w:r>
        <w:t>zuuordteten</w:t>
      </w:r>
      <w:proofErr w:type="spellEnd"/>
      <w:r>
        <w:t xml:space="preserve">. Wie </w:t>
      </w:r>
      <w:proofErr w:type="spellStart"/>
      <w:r>
        <w:t>woll</w:t>
      </w:r>
      <w:proofErr w:type="spellEnd"/>
      <w:r>
        <w:t xml:space="preserve"> ich </w:t>
      </w:r>
      <w:proofErr w:type="spellStart"/>
      <w:r>
        <w:t>yhe</w:t>
      </w:r>
      <w:proofErr w:type="spellEnd"/>
      <w:r>
        <w:t xml:space="preserve"> </w:t>
      </w:r>
      <w:proofErr w:type="spellStart"/>
      <w:r>
        <w:t>vnd</w:t>
      </w:r>
      <w:proofErr w:type="spellEnd"/>
      <w:r>
        <w:t xml:space="preserve"> </w:t>
      </w:r>
      <w:proofErr w:type="spellStart"/>
      <w:r>
        <w:t>ye</w:t>
      </w:r>
      <w:proofErr w:type="spellEnd"/>
      <w:r>
        <w:t xml:space="preserve"> mich </w:t>
      </w:r>
      <w:proofErr w:type="spellStart"/>
      <w:r>
        <w:t>bevlissen</w:t>
      </w:r>
      <w:proofErr w:type="spellEnd"/>
      <w:r>
        <w:t xml:space="preserve"> hab/ gar wenig/ oder nichts/ gegen dem Ablas zusagen/ Doch dringen mich die </w:t>
      </w:r>
      <w:proofErr w:type="spellStart"/>
      <w:r>
        <w:t>heyligen</w:t>
      </w:r>
      <w:proofErr w:type="spellEnd"/>
      <w:r>
        <w:t xml:space="preserve"> </w:t>
      </w:r>
      <w:proofErr w:type="spellStart"/>
      <w:r>
        <w:t>grohanmunchen</w:t>
      </w:r>
      <w:proofErr w:type="spellEnd"/>
      <w:r>
        <w:t xml:space="preserve"> </w:t>
      </w:r>
      <w:proofErr w:type="spellStart"/>
      <w:r>
        <w:t>vn</w:t>
      </w:r>
      <w:proofErr w:type="spellEnd"/>
      <w:r>
        <w:t xml:space="preserve"> </w:t>
      </w:r>
      <w:proofErr w:type="spellStart"/>
      <w:r>
        <w:t>vorgunden</w:t>
      </w:r>
      <w:proofErr w:type="spellEnd"/>
      <w:r>
        <w:t xml:space="preserve"> mir/ das ich </w:t>
      </w:r>
      <w:proofErr w:type="spellStart"/>
      <w:r>
        <w:t>stil</w:t>
      </w:r>
      <w:proofErr w:type="spellEnd"/>
      <w:r>
        <w:t xml:space="preserve"> </w:t>
      </w:r>
      <w:proofErr w:type="spellStart"/>
      <w:r>
        <w:t>schweyg</w:t>
      </w:r>
      <w:proofErr w:type="spellEnd"/>
      <w:r>
        <w:t xml:space="preserve">/ dann sie </w:t>
      </w:r>
      <w:proofErr w:type="spellStart"/>
      <w:r>
        <w:t>obgenante</w:t>
      </w:r>
      <w:proofErr w:type="spellEnd"/>
      <w:r>
        <w:t xml:space="preserve"> </w:t>
      </w:r>
      <w:proofErr w:type="spellStart"/>
      <w:r>
        <w:t>Vniuerßteet</w:t>
      </w:r>
      <w:proofErr w:type="spellEnd"/>
      <w:r>
        <w:t xml:space="preserve">/ der </w:t>
      </w:r>
      <w:proofErr w:type="spellStart"/>
      <w:r>
        <w:t>glidmaß</w:t>
      </w:r>
      <w:proofErr w:type="spellEnd"/>
      <w:r>
        <w:t xml:space="preserve"> ich </w:t>
      </w:r>
      <w:proofErr w:type="spellStart"/>
      <w:r>
        <w:t>byn</w:t>
      </w:r>
      <w:proofErr w:type="spellEnd"/>
      <w:r>
        <w:t xml:space="preserve">/ </w:t>
      </w:r>
      <w:proofErr w:type="spellStart"/>
      <w:r>
        <w:t>hochlich</w:t>
      </w:r>
      <w:proofErr w:type="spellEnd"/>
      <w:r>
        <w:t xml:space="preserve"> </w:t>
      </w:r>
      <w:proofErr w:type="spellStart"/>
      <w:r>
        <w:t>vorletzen</w:t>
      </w:r>
      <w:proofErr w:type="spellEnd"/>
      <w:r>
        <w:t xml:space="preserve">/ </w:t>
      </w:r>
      <w:proofErr w:type="spellStart"/>
      <w:r>
        <w:t>vnd</w:t>
      </w:r>
      <w:proofErr w:type="spellEnd"/>
      <w:r>
        <w:t xml:space="preserve"> mich/ </w:t>
      </w:r>
      <w:proofErr w:type="spellStart"/>
      <w:r>
        <w:t>tzusampe</w:t>
      </w:r>
      <w:proofErr w:type="spellEnd"/>
      <w:r>
        <w:t xml:space="preserve"> der </w:t>
      </w:r>
      <w:proofErr w:type="spellStart"/>
      <w:r>
        <w:t>Vniuersitet</w:t>
      </w:r>
      <w:proofErr w:type="spellEnd"/>
      <w:r>
        <w:t xml:space="preserve"> handeln/ als </w:t>
      </w:r>
      <w:proofErr w:type="spellStart"/>
      <w:r>
        <w:t>solt</w:t>
      </w:r>
      <w:proofErr w:type="spellEnd"/>
      <w:r>
        <w:t xml:space="preserve"> ich/ </w:t>
      </w:r>
      <w:proofErr w:type="spellStart"/>
      <w:r>
        <w:t>eyn</w:t>
      </w:r>
      <w:proofErr w:type="spellEnd"/>
      <w:r>
        <w:t xml:space="preserve"> solcher </w:t>
      </w:r>
      <w:proofErr w:type="spellStart"/>
      <w:r>
        <w:t>prophet</w:t>
      </w:r>
      <w:proofErr w:type="spellEnd"/>
      <w:r>
        <w:t xml:space="preserve"> sein/ der das </w:t>
      </w:r>
      <w:proofErr w:type="spellStart"/>
      <w:r>
        <w:t>volck</w:t>
      </w:r>
      <w:proofErr w:type="spellEnd"/>
      <w:r>
        <w:t xml:space="preserve"> </w:t>
      </w:r>
      <w:proofErr w:type="spellStart"/>
      <w:r>
        <w:t>gottes</w:t>
      </w:r>
      <w:proofErr w:type="spellEnd"/>
      <w:r>
        <w:t xml:space="preserve">/ mit falscher leer/ gar </w:t>
      </w:r>
      <w:proofErr w:type="spellStart"/>
      <w:r>
        <w:t>abtziehe</w:t>
      </w:r>
      <w:proofErr w:type="spellEnd"/>
      <w:r>
        <w:t xml:space="preserve">/ </w:t>
      </w:r>
      <w:proofErr w:type="spellStart"/>
      <w:r>
        <w:t>vnd</w:t>
      </w:r>
      <w:proofErr w:type="spellEnd"/>
      <w:r>
        <w:t xml:space="preserve"> in </w:t>
      </w:r>
      <w:proofErr w:type="spellStart"/>
      <w:r>
        <w:t>eynen</w:t>
      </w:r>
      <w:proofErr w:type="spellEnd"/>
      <w:r>
        <w:t xml:space="preserve"> </w:t>
      </w:r>
      <w:proofErr w:type="spellStart"/>
      <w:r>
        <w:t>affter</w:t>
      </w:r>
      <w:proofErr w:type="spellEnd"/>
      <w:r>
        <w:t xml:space="preserve"> glauben </w:t>
      </w:r>
      <w:proofErr w:type="spellStart"/>
      <w:r>
        <w:t>füre</w:t>
      </w:r>
      <w:proofErr w:type="spellEnd"/>
      <w:r>
        <w:t xml:space="preserve">. </w:t>
      </w:r>
    </w:p>
    <w:p w14:paraId="14E507A7" w14:textId="77777777" w:rsidR="00C20EBB" w:rsidRDefault="00C20EBB" w:rsidP="00C20EBB">
      <w:pPr>
        <w:pStyle w:val="StandardWeb"/>
      </w:pPr>
      <w:r>
        <w:t xml:space="preserve">Nun </w:t>
      </w:r>
      <w:proofErr w:type="spellStart"/>
      <w:r>
        <w:t>geb</w:t>
      </w:r>
      <w:proofErr w:type="spellEnd"/>
      <w:r>
        <w:t xml:space="preserve"> ich </w:t>
      </w:r>
      <w:proofErr w:type="spellStart"/>
      <w:r>
        <w:t>yglichem</w:t>
      </w:r>
      <w:proofErr w:type="spellEnd"/>
      <w:r>
        <w:t xml:space="preserve"> zu erkennen ob ich </w:t>
      </w:r>
      <w:proofErr w:type="spellStart"/>
      <w:r>
        <w:t>schweygen</w:t>
      </w:r>
      <w:proofErr w:type="spellEnd"/>
      <w:r>
        <w:t xml:space="preserve"> </w:t>
      </w:r>
      <w:proofErr w:type="spellStart"/>
      <w:r>
        <w:t>dürff</w:t>
      </w:r>
      <w:proofErr w:type="spellEnd"/>
      <w:r>
        <w:t xml:space="preserve">/ die </w:t>
      </w:r>
      <w:proofErr w:type="spellStart"/>
      <w:r>
        <w:t>weylvns</w:t>
      </w:r>
      <w:proofErr w:type="spellEnd"/>
      <w:r>
        <w:t xml:space="preserve"> allen </w:t>
      </w:r>
      <w:proofErr w:type="spellStart"/>
      <w:r>
        <w:t>gebürt</w:t>
      </w:r>
      <w:proofErr w:type="spellEnd"/>
      <w:r>
        <w:t xml:space="preserve">/ wider </w:t>
      </w:r>
      <w:proofErr w:type="spellStart"/>
      <w:r>
        <w:t>bedriegische</w:t>
      </w:r>
      <w:proofErr w:type="spellEnd"/>
      <w:r>
        <w:t xml:space="preserve"> </w:t>
      </w:r>
      <w:proofErr w:type="spellStart"/>
      <w:r>
        <w:t>propheten</w:t>
      </w:r>
      <w:proofErr w:type="spellEnd"/>
      <w:r>
        <w:t xml:space="preserve"> </w:t>
      </w:r>
      <w:proofErr w:type="spellStart"/>
      <w:r>
        <w:t>auffzusteen</w:t>
      </w:r>
      <w:proofErr w:type="spellEnd"/>
      <w:r>
        <w:t xml:space="preserve">/ </w:t>
      </w:r>
      <w:proofErr w:type="spellStart"/>
      <w:r>
        <w:t>schweyg</w:t>
      </w:r>
      <w:proofErr w:type="spellEnd"/>
      <w:r>
        <w:t xml:space="preserve"> ich/ </w:t>
      </w:r>
      <w:proofErr w:type="spellStart"/>
      <w:r>
        <w:t>ßo</w:t>
      </w:r>
      <w:proofErr w:type="spellEnd"/>
      <w:r>
        <w:t xml:space="preserve"> </w:t>
      </w:r>
      <w:proofErr w:type="spellStart"/>
      <w:r>
        <w:t>wirt</w:t>
      </w:r>
      <w:proofErr w:type="spellEnd"/>
      <w:r>
        <w:t xml:space="preserve">/ </w:t>
      </w:r>
      <w:proofErr w:type="spellStart"/>
      <w:r>
        <w:t>graß</w:t>
      </w:r>
      <w:proofErr w:type="spellEnd"/>
      <w:r>
        <w:t xml:space="preserve"> </w:t>
      </w:r>
      <w:proofErr w:type="spellStart"/>
      <w:r>
        <w:t>vnd</w:t>
      </w:r>
      <w:proofErr w:type="spellEnd"/>
      <w:r>
        <w:t xml:space="preserve"> </w:t>
      </w:r>
      <w:proofErr w:type="spellStart"/>
      <w:r>
        <w:t>laub</w:t>
      </w:r>
      <w:proofErr w:type="spellEnd"/>
      <w:r>
        <w:t xml:space="preserve">/ </w:t>
      </w:r>
      <w:proofErr w:type="spellStart"/>
      <w:r>
        <w:t>holtz</w:t>
      </w:r>
      <w:proofErr w:type="spellEnd"/>
      <w:r>
        <w:t xml:space="preserve"> </w:t>
      </w:r>
      <w:proofErr w:type="spellStart"/>
      <w:r>
        <w:t>vnd</w:t>
      </w:r>
      <w:proofErr w:type="spellEnd"/>
      <w:r>
        <w:t xml:space="preserve"> stein/ </w:t>
      </w:r>
      <w:proofErr w:type="spellStart"/>
      <w:r>
        <w:t>hymel</w:t>
      </w:r>
      <w:proofErr w:type="spellEnd"/>
      <w:r>
        <w:t xml:space="preserve"> </w:t>
      </w:r>
      <w:proofErr w:type="spellStart"/>
      <w:r>
        <w:t>vnd</w:t>
      </w:r>
      <w:proofErr w:type="spellEnd"/>
      <w:r>
        <w:t xml:space="preserve"> </w:t>
      </w:r>
      <w:proofErr w:type="spellStart"/>
      <w:r>
        <w:t>erdtrich</w:t>
      </w:r>
      <w:proofErr w:type="spellEnd"/>
      <w:r>
        <w:t xml:space="preserve">/ </w:t>
      </w:r>
      <w:proofErr w:type="spellStart"/>
      <w:r>
        <w:t>ym</w:t>
      </w:r>
      <w:proofErr w:type="spellEnd"/>
      <w:r>
        <w:t xml:space="preserve"> </w:t>
      </w:r>
      <w:proofErr w:type="spellStart"/>
      <w:r>
        <w:t>Jungsten</w:t>
      </w:r>
      <w:proofErr w:type="spellEnd"/>
      <w:r>
        <w:t xml:space="preserve"> </w:t>
      </w:r>
      <w:proofErr w:type="spellStart"/>
      <w:r>
        <w:t>gericht</w:t>
      </w:r>
      <w:proofErr w:type="spellEnd"/>
      <w:r>
        <w:t xml:space="preserve"> </w:t>
      </w:r>
      <w:proofErr w:type="spellStart"/>
      <w:r>
        <w:t>gottes</w:t>
      </w:r>
      <w:proofErr w:type="spellEnd"/>
      <w:r>
        <w:t xml:space="preserve"> </w:t>
      </w:r>
      <w:proofErr w:type="spellStart"/>
      <w:r>
        <w:t>schreyhen</w:t>
      </w:r>
      <w:proofErr w:type="spellEnd"/>
      <w:r>
        <w:t xml:space="preserve">/ </w:t>
      </w:r>
      <w:proofErr w:type="spellStart"/>
      <w:r>
        <w:t>vnd</w:t>
      </w:r>
      <w:proofErr w:type="spellEnd"/>
      <w:r>
        <w:t xml:space="preserve"> </w:t>
      </w:r>
      <w:proofErr w:type="spellStart"/>
      <w:r>
        <w:t>clagen</w:t>
      </w:r>
      <w:proofErr w:type="spellEnd"/>
      <w:r>
        <w:t xml:space="preserve">/ das ich mich/ </w:t>
      </w:r>
      <w:proofErr w:type="spellStart"/>
      <w:r>
        <w:t>nit</w:t>
      </w:r>
      <w:proofErr w:type="spellEnd"/>
      <w:r>
        <w:t xml:space="preserve"> hab lassen leeren/ in </w:t>
      </w:r>
      <w:proofErr w:type="spellStart"/>
      <w:r>
        <w:t>sunderheit</w:t>
      </w:r>
      <w:proofErr w:type="spellEnd"/>
      <w:r>
        <w:t xml:space="preserve">/ das ich/ die </w:t>
      </w:r>
      <w:proofErr w:type="spellStart"/>
      <w:r>
        <w:t>schefflin</w:t>
      </w:r>
      <w:proofErr w:type="spellEnd"/>
      <w:r>
        <w:t xml:space="preserve"> </w:t>
      </w:r>
      <w:proofErr w:type="spellStart"/>
      <w:r>
        <w:t>gottes</w:t>
      </w:r>
      <w:proofErr w:type="spellEnd"/>
      <w:r>
        <w:t xml:space="preserve">/ mutwillig durch falsch leer </w:t>
      </w:r>
      <w:proofErr w:type="spellStart"/>
      <w:r>
        <w:t>vorleydet</w:t>
      </w:r>
      <w:proofErr w:type="spellEnd"/>
      <w:r>
        <w:t xml:space="preserve">. </w:t>
      </w:r>
    </w:p>
    <w:p w14:paraId="31634CF0" w14:textId="77777777" w:rsidR="00C20EBB" w:rsidRDefault="00C20EBB" w:rsidP="00C20EBB">
      <w:pPr>
        <w:pStyle w:val="StandardWeb"/>
      </w:pPr>
      <w:r>
        <w:t xml:space="preserve">Derhalben hab </w:t>
      </w:r>
      <w:proofErr w:type="spellStart"/>
      <w:r>
        <w:t>ichs</w:t>
      </w:r>
      <w:proofErr w:type="spellEnd"/>
      <w:r>
        <w:t xml:space="preserve"> von </w:t>
      </w:r>
      <w:proofErr w:type="spellStart"/>
      <w:r>
        <w:t>nöten</w:t>
      </w:r>
      <w:proofErr w:type="spellEnd"/>
      <w:r>
        <w:t xml:space="preserve"> </w:t>
      </w:r>
      <w:proofErr w:type="spellStart"/>
      <w:r>
        <w:t>geacht</w:t>
      </w:r>
      <w:proofErr w:type="spellEnd"/>
      <w:r>
        <w:t xml:space="preserve">/ </w:t>
      </w:r>
      <w:proofErr w:type="spellStart"/>
      <w:r>
        <w:t>eyling</w:t>
      </w:r>
      <w:proofErr w:type="spellEnd"/>
      <w:r>
        <w:t xml:space="preserve">/ </w:t>
      </w:r>
      <w:proofErr w:type="spellStart"/>
      <w:r>
        <w:t>abberumpten</w:t>
      </w:r>
      <w:proofErr w:type="spellEnd"/>
      <w:r>
        <w:t xml:space="preserve"> </w:t>
      </w:r>
      <w:proofErr w:type="spellStart"/>
      <w:r>
        <w:t>brüdern</w:t>
      </w:r>
      <w:proofErr w:type="spellEnd"/>
      <w:r>
        <w:t xml:space="preserve">/ </w:t>
      </w:r>
      <w:proofErr w:type="spellStart"/>
      <w:r>
        <w:t>zuuor</w:t>
      </w:r>
      <w:proofErr w:type="spellEnd"/>
      <w:r>
        <w:t xml:space="preserve"> an/ dem </w:t>
      </w:r>
      <w:proofErr w:type="spellStart"/>
      <w:r>
        <w:t>vnuordienten</w:t>
      </w:r>
      <w:proofErr w:type="spellEnd"/>
      <w:r>
        <w:t xml:space="preserve"> </w:t>
      </w:r>
      <w:proofErr w:type="spellStart"/>
      <w:r>
        <w:t>Gardian</w:t>
      </w:r>
      <w:proofErr w:type="spellEnd"/>
      <w:r>
        <w:t xml:space="preserve">/ </w:t>
      </w:r>
      <w:proofErr w:type="spellStart"/>
      <w:r>
        <w:t>zufragen</w:t>
      </w:r>
      <w:proofErr w:type="spellEnd"/>
      <w:r>
        <w:t xml:space="preserve">/ ob der ablas/ de </w:t>
      </w:r>
      <w:proofErr w:type="spellStart"/>
      <w:r>
        <w:t>iure</w:t>
      </w:r>
      <w:proofErr w:type="spellEnd"/>
      <w:r>
        <w:t xml:space="preserve"> </w:t>
      </w:r>
      <w:proofErr w:type="spellStart"/>
      <w:r>
        <w:t>diuino</w:t>
      </w:r>
      <w:proofErr w:type="spellEnd"/>
      <w:r>
        <w:t xml:space="preserve"> sey/ das ist/ ab die </w:t>
      </w:r>
      <w:proofErr w:type="spellStart"/>
      <w:r>
        <w:t>heylige</w:t>
      </w:r>
      <w:proofErr w:type="spellEnd"/>
      <w:r>
        <w:t xml:space="preserve"> </w:t>
      </w:r>
      <w:proofErr w:type="spellStart"/>
      <w:r>
        <w:t>schrifft</w:t>
      </w:r>
      <w:proofErr w:type="spellEnd"/>
      <w:r>
        <w:t xml:space="preserve"> </w:t>
      </w:r>
      <w:proofErr w:type="spellStart"/>
      <w:r>
        <w:t>clar</w:t>
      </w:r>
      <w:proofErr w:type="spellEnd"/>
      <w:r>
        <w:t xml:space="preserve"> </w:t>
      </w:r>
      <w:proofErr w:type="spellStart"/>
      <w:r>
        <w:t>außsag</w:t>
      </w:r>
      <w:proofErr w:type="spellEnd"/>
      <w:r>
        <w:t xml:space="preserve">/ das der </w:t>
      </w:r>
      <w:proofErr w:type="spellStart"/>
      <w:r>
        <w:t>Ablasw</w:t>
      </w:r>
      <w:proofErr w:type="spellEnd"/>
      <w:r>
        <w:t xml:space="preserve">/ nach </w:t>
      </w:r>
      <w:proofErr w:type="spellStart"/>
      <w:r>
        <w:t>inhalt</w:t>
      </w:r>
      <w:proofErr w:type="spellEnd"/>
      <w:r>
        <w:t xml:space="preserve"> </w:t>
      </w:r>
      <w:proofErr w:type="spellStart"/>
      <w:r>
        <w:t>gottliches</w:t>
      </w:r>
      <w:proofErr w:type="spellEnd"/>
      <w:r>
        <w:t xml:space="preserve"> </w:t>
      </w:r>
      <w:proofErr w:type="spellStart"/>
      <w:r>
        <w:t>worts</w:t>
      </w:r>
      <w:proofErr w:type="spellEnd"/>
      <w:r>
        <w:t xml:space="preserve">/ was </w:t>
      </w:r>
      <w:proofErr w:type="spellStart"/>
      <w:r>
        <w:t>vormug</w:t>
      </w:r>
      <w:proofErr w:type="spellEnd"/>
      <w:r>
        <w:t xml:space="preserve">/ </w:t>
      </w:r>
      <w:proofErr w:type="spellStart"/>
      <w:r>
        <w:t>vnd</w:t>
      </w:r>
      <w:proofErr w:type="spellEnd"/>
      <w:r>
        <w:t xml:space="preserve"> ob der </w:t>
      </w:r>
      <w:proofErr w:type="spellStart"/>
      <w:r>
        <w:t>selb</w:t>
      </w:r>
      <w:proofErr w:type="spellEnd"/>
      <w:r>
        <w:t xml:space="preserve">/ als ein mittel oder </w:t>
      </w:r>
      <w:proofErr w:type="spellStart"/>
      <w:r>
        <w:t>tzeychen</w:t>
      </w:r>
      <w:proofErr w:type="spellEnd"/>
      <w:r>
        <w:t xml:space="preserve">/ </w:t>
      </w:r>
      <w:proofErr w:type="spellStart"/>
      <w:r>
        <w:t>zuuorgebung</w:t>
      </w:r>
      <w:proofErr w:type="spellEnd"/>
      <w:r>
        <w:t xml:space="preserve"> der </w:t>
      </w:r>
      <w:proofErr w:type="spellStart"/>
      <w:r>
        <w:t>sunden</w:t>
      </w:r>
      <w:proofErr w:type="spellEnd"/>
      <w:r>
        <w:t xml:space="preserve">/ zu suchen sey/ das soll in </w:t>
      </w:r>
      <w:proofErr w:type="spellStart"/>
      <w:r>
        <w:t>dißem</w:t>
      </w:r>
      <w:proofErr w:type="spellEnd"/>
      <w:r>
        <w:t xml:space="preserve"> </w:t>
      </w:r>
      <w:proofErr w:type="spellStart"/>
      <w:r>
        <w:t>buchlin</w:t>
      </w:r>
      <w:proofErr w:type="spellEnd"/>
      <w:r>
        <w:t xml:space="preserve"> von dem </w:t>
      </w:r>
      <w:proofErr w:type="spellStart"/>
      <w:r>
        <w:t>heyligen</w:t>
      </w:r>
      <w:proofErr w:type="spellEnd"/>
      <w:r>
        <w:t xml:space="preserve"> </w:t>
      </w:r>
      <w:proofErr w:type="spellStart"/>
      <w:r>
        <w:t>bruder</w:t>
      </w:r>
      <w:proofErr w:type="spellEnd"/>
      <w:r>
        <w:t xml:space="preserve"> gefragt werden. Aber von </w:t>
      </w:r>
      <w:proofErr w:type="spellStart"/>
      <w:r>
        <w:t>yhrem</w:t>
      </w:r>
      <w:proofErr w:type="spellEnd"/>
      <w:r>
        <w:t xml:space="preserve"> </w:t>
      </w:r>
      <w:proofErr w:type="spellStart"/>
      <w:r>
        <w:t>rosenkrantz</w:t>
      </w:r>
      <w:proofErr w:type="spellEnd"/>
      <w:r>
        <w:t xml:space="preserve">/ </w:t>
      </w:r>
      <w:proofErr w:type="spellStart"/>
      <w:r>
        <w:t>vnd</w:t>
      </w:r>
      <w:proofErr w:type="spellEnd"/>
      <w:r>
        <w:t xml:space="preserve"> </w:t>
      </w:r>
      <w:proofErr w:type="spellStart"/>
      <w:r>
        <w:t>hültzerein</w:t>
      </w:r>
      <w:proofErr w:type="spellEnd"/>
      <w:r>
        <w:t xml:space="preserve"> </w:t>
      </w:r>
      <w:proofErr w:type="spellStart"/>
      <w:r>
        <w:t>boßkaulen</w:t>
      </w:r>
      <w:proofErr w:type="spellEnd"/>
      <w:r>
        <w:t xml:space="preserve">/ welche sie an </w:t>
      </w:r>
      <w:proofErr w:type="spellStart"/>
      <w:r>
        <w:t>cleyn</w:t>
      </w:r>
      <w:proofErr w:type="spellEnd"/>
      <w:r>
        <w:t xml:space="preserve"> </w:t>
      </w:r>
      <w:proofErr w:type="spellStart"/>
      <w:r>
        <w:t>taffelin</w:t>
      </w:r>
      <w:proofErr w:type="spellEnd"/>
      <w:r>
        <w:t xml:space="preserve"> </w:t>
      </w:r>
      <w:proofErr w:type="spellStart"/>
      <w:r>
        <w:t>vnd</w:t>
      </w:r>
      <w:proofErr w:type="spellEnd"/>
      <w:r>
        <w:t xml:space="preserve"> </w:t>
      </w:r>
      <w:proofErr w:type="spellStart"/>
      <w:r>
        <w:t>kirchduren</w:t>
      </w:r>
      <w:proofErr w:type="spellEnd"/>
      <w:r>
        <w:t xml:space="preserve"> </w:t>
      </w:r>
      <w:proofErr w:type="spellStart"/>
      <w:r>
        <w:t>hefften</w:t>
      </w:r>
      <w:proofErr w:type="spellEnd"/>
      <w:r>
        <w:t xml:space="preserve"> </w:t>
      </w:r>
      <w:proofErr w:type="spellStart"/>
      <w:r>
        <w:t>vnd</w:t>
      </w:r>
      <w:proofErr w:type="spellEnd"/>
      <w:r>
        <w:t xml:space="preserve"> </w:t>
      </w:r>
      <w:proofErr w:type="spellStart"/>
      <w:r>
        <w:t>paterlogia</w:t>
      </w:r>
      <w:proofErr w:type="spellEnd"/>
      <w:r>
        <w:t xml:space="preserve"> nennen/ </w:t>
      </w:r>
      <w:proofErr w:type="spellStart"/>
      <w:r>
        <w:t>wil</w:t>
      </w:r>
      <w:proofErr w:type="spellEnd"/>
      <w:r>
        <w:t xml:space="preserve"> ich in </w:t>
      </w:r>
      <w:proofErr w:type="spellStart"/>
      <w:r>
        <w:t>aynem</w:t>
      </w:r>
      <w:proofErr w:type="spellEnd"/>
      <w:r>
        <w:t xml:space="preserve"> andern buch </w:t>
      </w:r>
      <w:proofErr w:type="spellStart"/>
      <w:r>
        <w:t>schreyben</w:t>
      </w:r>
      <w:proofErr w:type="spellEnd"/>
      <w:r>
        <w:t xml:space="preserve">. </w:t>
      </w:r>
    </w:p>
    <w:p w14:paraId="498B60AA" w14:textId="77777777" w:rsidR="00C20EBB" w:rsidRDefault="00C20EBB" w:rsidP="00C20EBB">
      <w:pPr>
        <w:pStyle w:val="StandardWeb"/>
      </w:pPr>
      <w:r>
        <w:t xml:space="preserve">Itzt frage ich lieber </w:t>
      </w:r>
      <w:proofErr w:type="spellStart"/>
      <w:r>
        <w:t>bruder</w:t>
      </w:r>
      <w:proofErr w:type="spellEnd"/>
      <w:r>
        <w:t xml:space="preserve"> Seyler </w:t>
      </w:r>
      <w:proofErr w:type="spellStart"/>
      <w:r>
        <w:t>vnd</w:t>
      </w:r>
      <w:proofErr w:type="spellEnd"/>
      <w:r>
        <w:t xml:space="preserve"> bitt/ wellest mir </w:t>
      </w:r>
      <w:proofErr w:type="spellStart"/>
      <w:r>
        <w:t>eynn</w:t>
      </w:r>
      <w:proofErr w:type="spellEnd"/>
      <w:r>
        <w:t xml:space="preserve"> </w:t>
      </w:r>
      <w:proofErr w:type="spellStart"/>
      <w:r>
        <w:t>schrifft</w:t>
      </w:r>
      <w:proofErr w:type="spellEnd"/>
      <w:r>
        <w:t xml:space="preserve"> </w:t>
      </w:r>
      <w:proofErr w:type="spellStart"/>
      <w:r>
        <w:t>antzeygen</w:t>
      </w:r>
      <w:proofErr w:type="spellEnd"/>
      <w:r>
        <w:t xml:space="preserve"> </w:t>
      </w:r>
      <w:proofErr w:type="spellStart"/>
      <w:r>
        <w:t>darauß</w:t>
      </w:r>
      <w:proofErr w:type="spellEnd"/>
      <w:r>
        <w:t xml:space="preserve"> ich lernen </w:t>
      </w:r>
      <w:proofErr w:type="spellStart"/>
      <w:r>
        <w:t>mug</w:t>
      </w:r>
      <w:proofErr w:type="spellEnd"/>
      <w:r>
        <w:t xml:space="preserve"> was ablas sey. </w:t>
      </w:r>
      <w:proofErr w:type="spellStart"/>
      <w:r>
        <w:t>Vnd</w:t>
      </w:r>
      <w:proofErr w:type="spellEnd"/>
      <w:r>
        <w:t xml:space="preserve"> damit wir/ </w:t>
      </w:r>
      <w:proofErr w:type="spellStart"/>
      <w:r>
        <w:t>nit</w:t>
      </w:r>
      <w:proofErr w:type="spellEnd"/>
      <w:r>
        <w:t xml:space="preserve"> </w:t>
      </w:r>
      <w:proofErr w:type="spellStart"/>
      <w:r>
        <w:t>zwu</w:t>
      </w:r>
      <w:proofErr w:type="spellEnd"/>
      <w:r>
        <w:t xml:space="preserve"> </w:t>
      </w:r>
      <w:proofErr w:type="spellStart"/>
      <w:r>
        <w:t>meynung</w:t>
      </w:r>
      <w:proofErr w:type="spellEnd"/>
      <w:r>
        <w:t xml:space="preserve">/ </w:t>
      </w:r>
      <w:proofErr w:type="spellStart"/>
      <w:r>
        <w:t>vnder</w:t>
      </w:r>
      <w:proofErr w:type="spellEnd"/>
      <w:r>
        <w:t xml:space="preserve"> </w:t>
      </w:r>
      <w:proofErr w:type="spellStart"/>
      <w:r>
        <w:t>eynem</w:t>
      </w:r>
      <w:proofErr w:type="spellEnd"/>
      <w:r>
        <w:t xml:space="preserve"> </w:t>
      </w:r>
      <w:proofErr w:type="spellStart"/>
      <w:r>
        <w:t>wort</w:t>
      </w:r>
      <w:proofErr w:type="spellEnd"/>
      <w:r>
        <w:t xml:space="preserve">/ </w:t>
      </w:r>
      <w:proofErr w:type="spellStart"/>
      <w:r>
        <w:t>hynn</w:t>
      </w:r>
      <w:proofErr w:type="spellEnd"/>
      <w:r>
        <w:t xml:space="preserve"> </w:t>
      </w:r>
      <w:proofErr w:type="spellStart"/>
      <w:r>
        <w:t>vnd</w:t>
      </w:r>
      <w:proofErr w:type="spellEnd"/>
      <w:r>
        <w:t xml:space="preserve"> her bewegen. Soll das ein </w:t>
      </w:r>
      <w:proofErr w:type="spellStart"/>
      <w:r>
        <w:t>grund</w:t>
      </w:r>
      <w:proofErr w:type="spellEnd"/>
      <w:r>
        <w:t xml:space="preserve"> sey/ durch die </w:t>
      </w:r>
      <w:proofErr w:type="spellStart"/>
      <w:r>
        <w:t>heylige</w:t>
      </w:r>
      <w:proofErr w:type="spellEnd"/>
      <w:r>
        <w:t xml:space="preserve"> </w:t>
      </w:r>
      <w:proofErr w:type="spellStart"/>
      <w:r>
        <w:t>schrifft</w:t>
      </w:r>
      <w:proofErr w:type="spellEnd"/>
      <w:r>
        <w:t xml:space="preserve">/ </w:t>
      </w:r>
      <w:proofErr w:type="spellStart"/>
      <w:r>
        <w:t>vorstee</w:t>
      </w:r>
      <w:proofErr w:type="spellEnd"/>
      <w:r>
        <w:t xml:space="preserve"> ich </w:t>
      </w:r>
      <w:proofErr w:type="spellStart"/>
      <w:r>
        <w:t>keyn</w:t>
      </w:r>
      <w:proofErr w:type="spellEnd"/>
      <w:r>
        <w:t xml:space="preserve"> ander/ denn die/ in der </w:t>
      </w:r>
      <w:proofErr w:type="spellStart"/>
      <w:r>
        <w:t>Biblien</w:t>
      </w:r>
      <w:proofErr w:type="spellEnd"/>
      <w:r>
        <w:t xml:space="preserve">/ als Canonica </w:t>
      </w:r>
      <w:proofErr w:type="spellStart"/>
      <w:r>
        <w:t>vnd</w:t>
      </w:r>
      <w:proofErr w:type="spellEnd"/>
      <w:r>
        <w:t xml:space="preserve"> </w:t>
      </w:r>
      <w:proofErr w:type="spellStart"/>
      <w:r>
        <w:t>Catholica</w:t>
      </w:r>
      <w:proofErr w:type="spellEnd"/>
      <w:r>
        <w:t xml:space="preserve"> von allen </w:t>
      </w:r>
      <w:proofErr w:type="spellStart"/>
      <w:r>
        <w:t>angenummen</w:t>
      </w:r>
      <w:proofErr w:type="spellEnd"/>
      <w:r>
        <w:t xml:space="preserve"> ist/ </w:t>
      </w:r>
      <w:proofErr w:type="spellStart"/>
      <w:r>
        <w:t>darumb</w:t>
      </w:r>
      <w:proofErr w:type="spellEnd"/>
      <w:r>
        <w:t xml:space="preserve"> </w:t>
      </w:r>
      <w:proofErr w:type="spellStart"/>
      <w:r>
        <w:t>darffstu</w:t>
      </w:r>
      <w:proofErr w:type="spellEnd"/>
      <w:r>
        <w:t xml:space="preserve"> mir </w:t>
      </w:r>
      <w:proofErr w:type="spellStart"/>
      <w:r>
        <w:t>keyn</w:t>
      </w:r>
      <w:proofErr w:type="spellEnd"/>
      <w:r>
        <w:t xml:space="preserve"> </w:t>
      </w:r>
      <w:proofErr w:type="spellStart"/>
      <w:r>
        <w:t>menschen</w:t>
      </w:r>
      <w:proofErr w:type="spellEnd"/>
      <w:r>
        <w:t xml:space="preserve"> </w:t>
      </w:r>
      <w:proofErr w:type="spellStart"/>
      <w:r>
        <w:t>gesetz</w:t>
      </w:r>
      <w:proofErr w:type="spellEnd"/>
      <w:r>
        <w:t xml:space="preserve"> </w:t>
      </w:r>
      <w:proofErr w:type="spellStart"/>
      <w:r>
        <w:t>furwerffen</w:t>
      </w:r>
      <w:proofErr w:type="spellEnd"/>
      <w:r>
        <w:t xml:space="preserve">/ mich damit </w:t>
      </w:r>
      <w:proofErr w:type="spellStart"/>
      <w:r>
        <w:t>zupinden</w:t>
      </w:r>
      <w:proofErr w:type="spellEnd"/>
      <w:r>
        <w:t xml:space="preserve">. </w:t>
      </w:r>
    </w:p>
    <w:p w14:paraId="03082C8F" w14:textId="77777777" w:rsidR="00C20EBB" w:rsidRDefault="00C20EBB" w:rsidP="00C20EBB">
      <w:pPr>
        <w:pStyle w:val="StandardWeb"/>
      </w:pPr>
      <w:r>
        <w:t xml:space="preserve">Der ander </w:t>
      </w:r>
      <w:proofErr w:type="spellStart"/>
      <w:r>
        <w:t>grund</w:t>
      </w:r>
      <w:proofErr w:type="spellEnd"/>
      <w:r>
        <w:t xml:space="preserve"> ist/ wir fragen hie </w:t>
      </w:r>
      <w:proofErr w:type="spellStart"/>
      <w:r>
        <w:t>nit</w:t>
      </w:r>
      <w:proofErr w:type="spellEnd"/>
      <w:r>
        <w:t xml:space="preserve">/ ob ablas in der </w:t>
      </w:r>
      <w:proofErr w:type="spellStart"/>
      <w:r>
        <w:t>schrifft</w:t>
      </w:r>
      <w:proofErr w:type="spellEnd"/>
      <w:r>
        <w:t xml:space="preserve"> </w:t>
      </w:r>
      <w:proofErr w:type="spellStart"/>
      <w:r>
        <w:t>gegrundt</w:t>
      </w:r>
      <w:proofErr w:type="spellEnd"/>
      <w:r>
        <w:t xml:space="preserve"> sey/ der ewige </w:t>
      </w:r>
      <w:proofErr w:type="spellStart"/>
      <w:r>
        <w:t>schuldt</w:t>
      </w:r>
      <w:proofErr w:type="spellEnd"/>
      <w:r>
        <w:t xml:space="preserve"> </w:t>
      </w:r>
      <w:proofErr w:type="spellStart"/>
      <w:r>
        <w:t>vnd</w:t>
      </w:r>
      <w:proofErr w:type="spellEnd"/>
      <w:r>
        <w:t xml:space="preserve"> </w:t>
      </w:r>
      <w:proofErr w:type="spellStart"/>
      <w:r>
        <w:t>peyn</w:t>
      </w:r>
      <w:proofErr w:type="spellEnd"/>
      <w:r>
        <w:t xml:space="preserve">/ </w:t>
      </w:r>
      <w:proofErr w:type="spellStart"/>
      <w:r>
        <w:t>abnympt</w:t>
      </w:r>
      <w:proofErr w:type="spellEnd"/>
      <w:r>
        <w:t xml:space="preserve">/ dann alle ablas </w:t>
      </w:r>
      <w:proofErr w:type="spellStart"/>
      <w:r>
        <w:t>bullen</w:t>
      </w:r>
      <w:proofErr w:type="spellEnd"/>
      <w:r>
        <w:t xml:space="preserve">/ behalten </w:t>
      </w:r>
      <w:proofErr w:type="spellStart"/>
      <w:r>
        <w:t>zuuor</w:t>
      </w:r>
      <w:proofErr w:type="spellEnd"/>
      <w:r>
        <w:t xml:space="preserve">/ das ein </w:t>
      </w:r>
      <w:proofErr w:type="spellStart"/>
      <w:r>
        <w:t>yglicher</w:t>
      </w:r>
      <w:proofErr w:type="spellEnd"/>
      <w:r>
        <w:t xml:space="preserve">/ der ablas </w:t>
      </w:r>
      <w:proofErr w:type="spellStart"/>
      <w:r>
        <w:t>teyllhafftig</w:t>
      </w:r>
      <w:proofErr w:type="spellEnd"/>
      <w:r>
        <w:t xml:space="preserve"> seyn will/ der soll </w:t>
      </w:r>
      <w:proofErr w:type="spellStart"/>
      <w:r>
        <w:t>tzuuor</w:t>
      </w:r>
      <w:proofErr w:type="spellEnd"/>
      <w:r>
        <w:t xml:space="preserve">/ </w:t>
      </w:r>
      <w:proofErr w:type="spellStart"/>
      <w:r>
        <w:t>rew</w:t>
      </w:r>
      <w:proofErr w:type="spellEnd"/>
      <w:r>
        <w:t xml:space="preserve"> </w:t>
      </w:r>
      <w:proofErr w:type="spellStart"/>
      <w:r>
        <w:t>vnd</w:t>
      </w:r>
      <w:proofErr w:type="spellEnd"/>
      <w:r>
        <w:t xml:space="preserve"> </w:t>
      </w:r>
      <w:proofErr w:type="spellStart"/>
      <w:r>
        <w:t>leyd</w:t>
      </w:r>
      <w:proofErr w:type="spellEnd"/>
      <w:r>
        <w:t xml:space="preserve">/ </w:t>
      </w:r>
      <w:proofErr w:type="spellStart"/>
      <w:r>
        <w:t>vber</w:t>
      </w:r>
      <w:proofErr w:type="spellEnd"/>
      <w:r>
        <w:t xml:space="preserve"> sein </w:t>
      </w:r>
      <w:proofErr w:type="spellStart"/>
      <w:r>
        <w:t>sunde</w:t>
      </w:r>
      <w:proofErr w:type="spellEnd"/>
      <w:r>
        <w:t xml:space="preserve"> gehabt </w:t>
      </w:r>
      <w:proofErr w:type="spellStart"/>
      <w:r>
        <w:t>vnd</w:t>
      </w:r>
      <w:proofErr w:type="spellEnd"/>
      <w:r>
        <w:t xml:space="preserve"> </w:t>
      </w:r>
      <w:proofErr w:type="spellStart"/>
      <w:r>
        <w:t>vorgebung</w:t>
      </w:r>
      <w:proofErr w:type="spellEnd"/>
      <w:r>
        <w:t xml:space="preserve"> ewiger </w:t>
      </w:r>
      <w:proofErr w:type="spellStart"/>
      <w:r>
        <w:t>schuldt</w:t>
      </w:r>
      <w:proofErr w:type="spellEnd"/>
      <w:r>
        <w:t xml:space="preserve"> </w:t>
      </w:r>
      <w:proofErr w:type="spellStart"/>
      <w:r>
        <w:t>vnd</w:t>
      </w:r>
      <w:proofErr w:type="spellEnd"/>
      <w:r>
        <w:t xml:space="preserve"> </w:t>
      </w:r>
      <w:proofErr w:type="spellStart"/>
      <w:r>
        <w:t>peyn</w:t>
      </w:r>
      <w:proofErr w:type="spellEnd"/>
      <w:r>
        <w:t xml:space="preserve"> erlangt haben. </w:t>
      </w:r>
    </w:p>
    <w:p w14:paraId="6BA21268" w14:textId="77777777" w:rsidR="00C20EBB" w:rsidRDefault="00C20EBB" w:rsidP="00C20EBB">
      <w:pPr>
        <w:pStyle w:val="StandardWeb"/>
      </w:pPr>
      <w:proofErr w:type="spellStart"/>
      <w:r>
        <w:t>Darumb</w:t>
      </w:r>
      <w:proofErr w:type="spellEnd"/>
      <w:r>
        <w:t xml:space="preserve"> </w:t>
      </w:r>
      <w:proofErr w:type="spellStart"/>
      <w:r>
        <w:t>begeer</w:t>
      </w:r>
      <w:proofErr w:type="spellEnd"/>
      <w:r>
        <w:t xml:space="preserve"> ich von dir zu lernen/ du wollest mir/ </w:t>
      </w:r>
      <w:proofErr w:type="spellStart"/>
      <w:r>
        <w:t>deynen</w:t>
      </w:r>
      <w:proofErr w:type="spellEnd"/>
      <w:r>
        <w:t xml:space="preserve"> ablas/ den du predigest/ </w:t>
      </w:r>
      <w:proofErr w:type="spellStart"/>
      <w:r>
        <w:t>auß</w:t>
      </w:r>
      <w:proofErr w:type="spellEnd"/>
      <w:r>
        <w:t xml:space="preserve"> der </w:t>
      </w:r>
      <w:proofErr w:type="spellStart"/>
      <w:r>
        <w:t>schrifft</w:t>
      </w:r>
      <w:proofErr w:type="spellEnd"/>
      <w:r>
        <w:t xml:space="preserve"> </w:t>
      </w:r>
      <w:proofErr w:type="spellStart"/>
      <w:r>
        <w:t>beweren</w:t>
      </w:r>
      <w:proofErr w:type="spellEnd"/>
      <w:r>
        <w:t xml:space="preserve"> </w:t>
      </w:r>
      <w:proofErr w:type="spellStart"/>
      <w:r>
        <w:t>vnd</w:t>
      </w:r>
      <w:proofErr w:type="spellEnd"/>
      <w:r>
        <w:t xml:space="preserve"> war machen/ das du ein rechter </w:t>
      </w:r>
      <w:proofErr w:type="spellStart"/>
      <w:r>
        <w:t>prophet</w:t>
      </w:r>
      <w:proofErr w:type="spellEnd"/>
      <w:r>
        <w:t xml:space="preserve"> seyst/ der die </w:t>
      </w:r>
      <w:proofErr w:type="spellStart"/>
      <w:r>
        <w:t>warheyt</w:t>
      </w:r>
      <w:proofErr w:type="spellEnd"/>
      <w:r>
        <w:t xml:space="preserve"> leer/ </w:t>
      </w:r>
      <w:proofErr w:type="spellStart"/>
      <w:r>
        <w:t>vnd</w:t>
      </w:r>
      <w:proofErr w:type="spellEnd"/>
      <w:r>
        <w:t xml:space="preserve"> wir Wittenberger wider das </w:t>
      </w:r>
      <w:proofErr w:type="spellStart"/>
      <w:r>
        <w:t>wort</w:t>
      </w:r>
      <w:proofErr w:type="spellEnd"/>
      <w:r>
        <w:t xml:space="preserve"> </w:t>
      </w:r>
      <w:proofErr w:type="spellStart"/>
      <w:r>
        <w:t>gottis</w:t>
      </w:r>
      <w:proofErr w:type="spellEnd"/>
      <w:r>
        <w:t xml:space="preserve"> geprediget. </w:t>
      </w:r>
    </w:p>
    <w:p w14:paraId="43A92348" w14:textId="77777777" w:rsidR="00C20EBB" w:rsidRDefault="00C20EBB" w:rsidP="00C20EBB">
      <w:pPr>
        <w:pStyle w:val="StandardWeb"/>
      </w:pPr>
      <w:r>
        <w:t xml:space="preserve">Die </w:t>
      </w:r>
      <w:proofErr w:type="spellStart"/>
      <w:r>
        <w:t>vormeynte</w:t>
      </w:r>
      <w:proofErr w:type="spellEnd"/>
      <w:r>
        <w:t xml:space="preserve"> </w:t>
      </w:r>
      <w:proofErr w:type="spellStart"/>
      <w:r>
        <w:t>weyßen</w:t>
      </w:r>
      <w:proofErr w:type="spellEnd"/>
      <w:r>
        <w:t xml:space="preserve"> </w:t>
      </w:r>
      <w:proofErr w:type="spellStart"/>
      <w:r>
        <w:t>propheten</w:t>
      </w:r>
      <w:proofErr w:type="spellEnd"/>
      <w:r>
        <w:t xml:space="preserve">/ welche mit </w:t>
      </w:r>
      <w:proofErr w:type="spellStart"/>
      <w:r>
        <w:t>tonner</w:t>
      </w:r>
      <w:proofErr w:type="spellEnd"/>
      <w:r>
        <w:t xml:space="preserve"> </w:t>
      </w:r>
      <w:proofErr w:type="spellStart"/>
      <w:r>
        <w:t>vnnd</w:t>
      </w:r>
      <w:proofErr w:type="spellEnd"/>
      <w:r>
        <w:t xml:space="preserve"> </w:t>
      </w:r>
      <w:proofErr w:type="spellStart"/>
      <w:r>
        <w:t>plitz</w:t>
      </w:r>
      <w:proofErr w:type="spellEnd"/>
      <w:r>
        <w:t xml:space="preserve">/ wider </w:t>
      </w:r>
      <w:proofErr w:type="spellStart"/>
      <w:r>
        <w:t>vns</w:t>
      </w:r>
      <w:proofErr w:type="spellEnd"/>
      <w:r>
        <w:t xml:space="preserve"> Wittenberger brassen/ sagen </w:t>
      </w:r>
      <w:proofErr w:type="spellStart"/>
      <w:r>
        <w:t>alßo</w:t>
      </w:r>
      <w:proofErr w:type="spellEnd"/>
      <w:r>
        <w:t xml:space="preserve"> von dem Ablas. </w:t>
      </w:r>
    </w:p>
    <w:p w14:paraId="4ABB6988" w14:textId="77777777" w:rsidR="00C20EBB" w:rsidRDefault="00C20EBB" w:rsidP="00C20EBB">
      <w:pPr>
        <w:pStyle w:val="StandardWeb"/>
      </w:pPr>
      <w:r>
        <w:t xml:space="preserve">Ablas </w:t>
      </w:r>
      <w:proofErr w:type="spellStart"/>
      <w:r>
        <w:t>nybt</w:t>
      </w:r>
      <w:proofErr w:type="spellEnd"/>
      <w:r>
        <w:t xml:space="preserve"> </w:t>
      </w:r>
      <w:proofErr w:type="spellStart"/>
      <w:r>
        <w:t>nit</w:t>
      </w:r>
      <w:proofErr w:type="spellEnd"/>
      <w:r>
        <w:t xml:space="preserve"> ab/ die ewige </w:t>
      </w:r>
      <w:proofErr w:type="spellStart"/>
      <w:r>
        <w:t>schuldt</w:t>
      </w:r>
      <w:proofErr w:type="spellEnd"/>
      <w:r>
        <w:t xml:space="preserve">/ das ist/ die </w:t>
      </w:r>
      <w:proofErr w:type="spellStart"/>
      <w:r>
        <w:t>sund</w:t>
      </w:r>
      <w:proofErr w:type="spellEnd"/>
      <w:r>
        <w:t xml:space="preserve">/ da durch </w:t>
      </w:r>
      <w:proofErr w:type="spellStart"/>
      <w:r>
        <w:t>eyner</w:t>
      </w:r>
      <w:proofErr w:type="spellEnd"/>
      <w:r>
        <w:t xml:space="preserve"> </w:t>
      </w:r>
      <w:proofErr w:type="spellStart"/>
      <w:r>
        <w:t>gott</w:t>
      </w:r>
      <w:proofErr w:type="spellEnd"/>
      <w:r>
        <w:t xml:space="preserve"> ewiglich </w:t>
      </w:r>
      <w:proofErr w:type="spellStart"/>
      <w:r>
        <w:t>ertzurnet</w:t>
      </w:r>
      <w:proofErr w:type="spellEnd"/>
      <w:r>
        <w:t xml:space="preserve">/ </w:t>
      </w:r>
      <w:proofErr w:type="spellStart"/>
      <w:r>
        <w:t>vnd</w:t>
      </w:r>
      <w:proofErr w:type="spellEnd"/>
      <w:r>
        <w:t xml:space="preserve"> ewig straff </w:t>
      </w:r>
      <w:proofErr w:type="spellStart"/>
      <w:r>
        <w:t>leyden</w:t>
      </w:r>
      <w:proofErr w:type="spellEnd"/>
      <w:r>
        <w:t xml:space="preserve"> soll/ </w:t>
      </w:r>
      <w:proofErr w:type="spellStart"/>
      <w:r>
        <w:t>betzalt</w:t>
      </w:r>
      <w:proofErr w:type="spellEnd"/>
      <w:r>
        <w:t xml:space="preserve"> auch </w:t>
      </w:r>
      <w:proofErr w:type="spellStart"/>
      <w:r>
        <w:t>nit</w:t>
      </w:r>
      <w:proofErr w:type="spellEnd"/>
      <w:r>
        <w:t xml:space="preserve"> </w:t>
      </w:r>
      <w:proofErr w:type="spellStart"/>
      <w:r>
        <w:t>vnuorgencklich</w:t>
      </w:r>
      <w:proofErr w:type="spellEnd"/>
      <w:r>
        <w:t xml:space="preserve"> </w:t>
      </w:r>
      <w:proofErr w:type="spellStart"/>
      <w:r>
        <w:t>peyn</w:t>
      </w:r>
      <w:proofErr w:type="spellEnd"/>
      <w:r>
        <w:t xml:space="preserve"> </w:t>
      </w:r>
      <w:proofErr w:type="spellStart"/>
      <w:r>
        <w:t>vnd</w:t>
      </w:r>
      <w:proofErr w:type="spellEnd"/>
      <w:r>
        <w:t xml:space="preserve"> </w:t>
      </w:r>
      <w:proofErr w:type="spellStart"/>
      <w:r>
        <w:t>leyden</w:t>
      </w:r>
      <w:proofErr w:type="spellEnd"/>
      <w:r>
        <w:t xml:space="preserve">. Dan das </w:t>
      </w:r>
      <w:proofErr w:type="spellStart"/>
      <w:r>
        <w:t>kan</w:t>
      </w:r>
      <w:proofErr w:type="spellEnd"/>
      <w:r>
        <w:t xml:space="preserve"> </w:t>
      </w:r>
      <w:proofErr w:type="spellStart"/>
      <w:r>
        <w:t>gott</w:t>
      </w:r>
      <w:proofErr w:type="spellEnd"/>
      <w:r>
        <w:t xml:space="preserve"> allein in </w:t>
      </w:r>
      <w:proofErr w:type="spellStart"/>
      <w:r>
        <w:t>seinyem</w:t>
      </w:r>
      <w:proofErr w:type="spellEnd"/>
      <w:r>
        <w:t xml:space="preserve"> </w:t>
      </w:r>
      <w:proofErr w:type="spellStart"/>
      <w:r>
        <w:t>namen</w:t>
      </w:r>
      <w:proofErr w:type="spellEnd"/>
      <w:r>
        <w:t xml:space="preserve"> </w:t>
      </w:r>
      <w:proofErr w:type="spellStart"/>
      <w:r>
        <w:t>vnd</w:t>
      </w:r>
      <w:proofErr w:type="spellEnd"/>
      <w:r>
        <w:t xml:space="preserve"> </w:t>
      </w:r>
      <w:proofErr w:type="spellStart"/>
      <w:r>
        <w:t>wircklich</w:t>
      </w:r>
      <w:proofErr w:type="spellEnd"/>
      <w:r>
        <w:t xml:space="preserve">/ </w:t>
      </w:r>
      <w:proofErr w:type="spellStart"/>
      <w:r>
        <w:t>vnd</w:t>
      </w:r>
      <w:proofErr w:type="spellEnd"/>
      <w:r>
        <w:t xml:space="preserve"> kein </w:t>
      </w:r>
      <w:proofErr w:type="spellStart"/>
      <w:r>
        <w:t>creatur</w:t>
      </w:r>
      <w:proofErr w:type="spellEnd"/>
      <w:r>
        <w:t xml:space="preserve"> </w:t>
      </w:r>
      <w:proofErr w:type="spellStart"/>
      <w:r>
        <w:t>ym</w:t>
      </w:r>
      <w:proofErr w:type="spellEnd"/>
      <w:r>
        <w:t xml:space="preserve"> </w:t>
      </w:r>
      <w:proofErr w:type="spellStart"/>
      <w:r>
        <w:t>hymelreych</w:t>
      </w:r>
      <w:proofErr w:type="spellEnd"/>
      <w:r>
        <w:t xml:space="preserve"> oder </w:t>
      </w:r>
      <w:proofErr w:type="spellStart"/>
      <w:r>
        <w:t>erdtrich</w:t>
      </w:r>
      <w:proofErr w:type="spellEnd"/>
      <w:r>
        <w:t xml:space="preserve">/ </w:t>
      </w:r>
      <w:proofErr w:type="spellStart"/>
      <w:r>
        <w:t>darumb</w:t>
      </w:r>
      <w:proofErr w:type="spellEnd"/>
      <w:r>
        <w:t xml:space="preserve"> </w:t>
      </w:r>
      <w:proofErr w:type="spellStart"/>
      <w:r>
        <w:t>gott</w:t>
      </w:r>
      <w:proofErr w:type="spellEnd"/>
      <w:r>
        <w:t xml:space="preserve"> durch </w:t>
      </w:r>
      <w:proofErr w:type="spellStart"/>
      <w:r>
        <w:t>Esaiam</w:t>
      </w:r>
      <w:proofErr w:type="spellEnd"/>
      <w:r>
        <w:t xml:space="preserve"> im 43. c. spricht. Ich </w:t>
      </w:r>
      <w:proofErr w:type="spellStart"/>
      <w:r>
        <w:t>byn</w:t>
      </w:r>
      <w:proofErr w:type="spellEnd"/>
      <w:r>
        <w:t xml:space="preserve"> der/ der die </w:t>
      </w:r>
      <w:proofErr w:type="spellStart"/>
      <w:r>
        <w:t>sunden</w:t>
      </w:r>
      <w:proofErr w:type="spellEnd"/>
      <w:r>
        <w:t xml:space="preserve"> vorgibt/ </w:t>
      </w:r>
      <w:proofErr w:type="spellStart"/>
      <w:r>
        <w:t>vnd</w:t>
      </w:r>
      <w:proofErr w:type="spellEnd"/>
      <w:r>
        <w:t xml:space="preserve"> </w:t>
      </w:r>
      <w:proofErr w:type="spellStart"/>
      <w:r>
        <w:t>gedenck</w:t>
      </w:r>
      <w:proofErr w:type="spellEnd"/>
      <w:r>
        <w:t xml:space="preserve"> </w:t>
      </w:r>
      <w:proofErr w:type="spellStart"/>
      <w:r>
        <w:t>yr</w:t>
      </w:r>
      <w:proofErr w:type="spellEnd"/>
      <w:r>
        <w:t xml:space="preserve"> nicht mehr/ </w:t>
      </w:r>
      <w:proofErr w:type="spellStart"/>
      <w:r>
        <w:t>alßo</w:t>
      </w:r>
      <w:proofErr w:type="spellEnd"/>
      <w:r>
        <w:t xml:space="preserve"> vorgibt </w:t>
      </w:r>
      <w:proofErr w:type="spellStart"/>
      <w:r>
        <w:t>gott</w:t>
      </w:r>
      <w:proofErr w:type="spellEnd"/>
      <w:r>
        <w:t xml:space="preserve">/ </w:t>
      </w:r>
      <w:proofErr w:type="spellStart"/>
      <w:r>
        <w:t>auß</w:t>
      </w:r>
      <w:proofErr w:type="spellEnd"/>
      <w:r>
        <w:t xml:space="preserve"> </w:t>
      </w:r>
      <w:proofErr w:type="spellStart"/>
      <w:r>
        <w:t>gnaden</w:t>
      </w:r>
      <w:proofErr w:type="spellEnd"/>
      <w:r>
        <w:t xml:space="preserve">/ </w:t>
      </w:r>
      <w:proofErr w:type="spellStart"/>
      <w:r>
        <w:t>schuldt</w:t>
      </w:r>
      <w:proofErr w:type="spellEnd"/>
      <w:r>
        <w:t xml:space="preserve"> </w:t>
      </w:r>
      <w:proofErr w:type="spellStart"/>
      <w:r>
        <w:t>vnnd</w:t>
      </w:r>
      <w:proofErr w:type="spellEnd"/>
      <w:r>
        <w:t xml:space="preserve"> straff/ der wegen auch geschrieben. Als </w:t>
      </w:r>
      <w:proofErr w:type="spellStart"/>
      <w:r>
        <w:t>offt</w:t>
      </w:r>
      <w:proofErr w:type="spellEnd"/>
      <w:r>
        <w:t xml:space="preserve"> der </w:t>
      </w:r>
      <w:proofErr w:type="spellStart"/>
      <w:r>
        <w:t>sunder</w:t>
      </w:r>
      <w:proofErr w:type="spellEnd"/>
      <w:r>
        <w:t xml:space="preserve"> </w:t>
      </w:r>
      <w:proofErr w:type="spellStart"/>
      <w:r>
        <w:t>vber</w:t>
      </w:r>
      <w:proofErr w:type="spellEnd"/>
      <w:r>
        <w:t xml:space="preserve"> </w:t>
      </w:r>
      <w:proofErr w:type="spellStart"/>
      <w:r>
        <w:t>seyne</w:t>
      </w:r>
      <w:proofErr w:type="spellEnd"/>
      <w:r>
        <w:t xml:space="preserve"> </w:t>
      </w:r>
      <w:proofErr w:type="spellStart"/>
      <w:r>
        <w:t>sund</w:t>
      </w:r>
      <w:proofErr w:type="spellEnd"/>
      <w:r>
        <w:t xml:space="preserve"> </w:t>
      </w:r>
      <w:proofErr w:type="spellStart"/>
      <w:r>
        <w:t>seuffetzet</w:t>
      </w:r>
      <w:proofErr w:type="spellEnd"/>
      <w:r>
        <w:t xml:space="preserve">/ </w:t>
      </w:r>
      <w:proofErr w:type="spellStart"/>
      <w:r>
        <w:t>ßo</w:t>
      </w:r>
      <w:proofErr w:type="spellEnd"/>
      <w:r>
        <w:t xml:space="preserve"> </w:t>
      </w:r>
      <w:proofErr w:type="spellStart"/>
      <w:r>
        <w:t>offt</w:t>
      </w:r>
      <w:proofErr w:type="spellEnd"/>
      <w:r>
        <w:t xml:space="preserve"> </w:t>
      </w:r>
      <w:proofErr w:type="spellStart"/>
      <w:r>
        <w:t>mals</w:t>
      </w:r>
      <w:proofErr w:type="spellEnd"/>
      <w:r>
        <w:t xml:space="preserve"> werden </w:t>
      </w:r>
      <w:proofErr w:type="spellStart"/>
      <w:r>
        <w:t>ym</w:t>
      </w:r>
      <w:proofErr w:type="spellEnd"/>
      <w:r>
        <w:t xml:space="preserve"> seyn </w:t>
      </w:r>
      <w:proofErr w:type="spellStart"/>
      <w:r>
        <w:t>mißßhendlung</w:t>
      </w:r>
      <w:proofErr w:type="spellEnd"/>
      <w:r>
        <w:t xml:space="preserve"> vorgeben. Nun </w:t>
      </w:r>
      <w:proofErr w:type="spellStart"/>
      <w:r>
        <w:t>wan</w:t>
      </w:r>
      <w:proofErr w:type="spellEnd"/>
      <w:r>
        <w:t xml:space="preserve"> </w:t>
      </w:r>
      <w:proofErr w:type="spellStart"/>
      <w:r>
        <w:t>goth</w:t>
      </w:r>
      <w:proofErr w:type="spellEnd"/>
      <w:r>
        <w:t xml:space="preserve"> die </w:t>
      </w:r>
      <w:proofErr w:type="spellStart"/>
      <w:r>
        <w:t>sund</w:t>
      </w:r>
      <w:proofErr w:type="spellEnd"/>
      <w:r>
        <w:t xml:space="preserve"> </w:t>
      </w:r>
      <w:proofErr w:type="spellStart"/>
      <w:r>
        <w:t>nit</w:t>
      </w:r>
      <w:proofErr w:type="spellEnd"/>
      <w:r>
        <w:t xml:space="preserve"> strafft/ </w:t>
      </w:r>
      <w:proofErr w:type="spellStart"/>
      <w:r>
        <w:t>ßo</w:t>
      </w:r>
      <w:proofErr w:type="spellEnd"/>
      <w:r>
        <w:t xml:space="preserve"> </w:t>
      </w:r>
      <w:proofErr w:type="spellStart"/>
      <w:r>
        <w:t>vergiesset</w:t>
      </w:r>
      <w:proofErr w:type="spellEnd"/>
      <w:r>
        <w:t xml:space="preserve"> er der </w:t>
      </w:r>
      <w:proofErr w:type="spellStart"/>
      <w:r>
        <w:t>sunden</w:t>
      </w:r>
      <w:proofErr w:type="spellEnd"/>
      <w:r>
        <w:t xml:space="preserve">/ </w:t>
      </w:r>
      <w:proofErr w:type="spellStart"/>
      <w:r>
        <w:t>alßo</w:t>
      </w:r>
      <w:proofErr w:type="spellEnd"/>
      <w:r>
        <w:t xml:space="preserve"> </w:t>
      </w:r>
      <w:proofErr w:type="spellStart"/>
      <w:r>
        <w:t>wirt</w:t>
      </w:r>
      <w:proofErr w:type="spellEnd"/>
      <w:r>
        <w:t xml:space="preserve"> ewig </w:t>
      </w:r>
      <w:proofErr w:type="spellStart"/>
      <w:r>
        <w:t>peyn</w:t>
      </w:r>
      <w:proofErr w:type="spellEnd"/>
      <w:r>
        <w:t xml:space="preserve"> </w:t>
      </w:r>
      <w:proofErr w:type="spellStart"/>
      <w:r>
        <w:t>vnd</w:t>
      </w:r>
      <w:proofErr w:type="spellEnd"/>
      <w:r>
        <w:t xml:space="preserve"> schuld allein durch </w:t>
      </w:r>
      <w:proofErr w:type="spellStart"/>
      <w:r>
        <w:t>gott</w:t>
      </w:r>
      <w:proofErr w:type="spellEnd"/>
      <w:r>
        <w:t xml:space="preserve"> </w:t>
      </w:r>
      <w:proofErr w:type="spellStart"/>
      <w:r>
        <w:t>gnediglich</w:t>
      </w:r>
      <w:proofErr w:type="spellEnd"/>
      <w:r>
        <w:t xml:space="preserve"> abgenommen. Ewig </w:t>
      </w:r>
      <w:proofErr w:type="spellStart"/>
      <w:r>
        <w:t>schuldt</w:t>
      </w:r>
      <w:proofErr w:type="spellEnd"/>
      <w:r>
        <w:t xml:space="preserve"> </w:t>
      </w:r>
      <w:proofErr w:type="spellStart"/>
      <w:r>
        <w:t>vnd</w:t>
      </w:r>
      <w:proofErr w:type="spellEnd"/>
      <w:r>
        <w:t xml:space="preserve"> straff/ </w:t>
      </w:r>
      <w:proofErr w:type="spellStart"/>
      <w:r>
        <w:t>ßo</w:t>
      </w:r>
      <w:proofErr w:type="spellEnd"/>
      <w:r>
        <w:t xml:space="preserve"> </w:t>
      </w:r>
      <w:proofErr w:type="spellStart"/>
      <w:r>
        <w:t>eyn</w:t>
      </w:r>
      <w:proofErr w:type="spellEnd"/>
      <w:r>
        <w:t xml:space="preserve"> </w:t>
      </w:r>
      <w:proofErr w:type="spellStart"/>
      <w:r>
        <w:t>vber</w:t>
      </w:r>
      <w:proofErr w:type="spellEnd"/>
      <w:r>
        <w:t xml:space="preserve"> </w:t>
      </w:r>
      <w:proofErr w:type="spellStart"/>
      <w:r>
        <w:t>farer</w:t>
      </w:r>
      <w:proofErr w:type="spellEnd"/>
      <w:r>
        <w:t xml:space="preserve"> </w:t>
      </w:r>
      <w:proofErr w:type="spellStart"/>
      <w:r>
        <w:t>gotlichs</w:t>
      </w:r>
      <w:proofErr w:type="spellEnd"/>
      <w:r>
        <w:t xml:space="preserve"> </w:t>
      </w:r>
      <w:proofErr w:type="spellStart"/>
      <w:r>
        <w:t>gesetzs</w:t>
      </w:r>
      <w:proofErr w:type="spellEnd"/>
      <w:r>
        <w:t xml:space="preserve"> zu </w:t>
      </w:r>
      <w:proofErr w:type="spellStart"/>
      <w:r>
        <w:t>leydenn</w:t>
      </w:r>
      <w:proofErr w:type="spellEnd"/>
      <w:r>
        <w:t xml:space="preserve"> schuldig </w:t>
      </w:r>
      <w:proofErr w:type="spellStart"/>
      <w:r>
        <w:t>seyndt</w:t>
      </w:r>
      <w:proofErr w:type="spellEnd"/>
      <w:r>
        <w:t xml:space="preserve"> zwey ding/ welche der ablas </w:t>
      </w:r>
      <w:proofErr w:type="spellStart"/>
      <w:r>
        <w:t>nit</w:t>
      </w:r>
      <w:proofErr w:type="spellEnd"/>
      <w:r>
        <w:t xml:space="preserve"> </w:t>
      </w:r>
      <w:proofErr w:type="spellStart"/>
      <w:r>
        <w:t>hynn</w:t>
      </w:r>
      <w:proofErr w:type="spellEnd"/>
      <w:r>
        <w:t xml:space="preserve"> </w:t>
      </w:r>
      <w:proofErr w:type="spellStart"/>
      <w:r>
        <w:t>wegk</w:t>
      </w:r>
      <w:proofErr w:type="spellEnd"/>
      <w:r>
        <w:t xml:space="preserve"> </w:t>
      </w:r>
      <w:proofErr w:type="spellStart"/>
      <w:r>
        <w:t>kan</w:t>
      </w:r>
      <w:proofErr w:type="spellEnd"/>
      <w:r>
        <w:t xml:space="preserve"> </w:t>
      </w:r>
      <w:proofErr w:type="spellStart"/>
      <w:r>
        <w:t>nhemen</w:t>
      </w:r>
      <w:proofErr w:type="spellEnd"/>
      <w:r>
        <w:t xml:space="preserve"> wie </w:t>
      </w:r>
      <w:proofErr w:type="spellStart"/>
      <w:r>
        <w:t>dan</w:t>
      </w:r>
      <w:proofErr w:type="spellEnd"/>
      <w:r>
        <w:t xml:space="preserve"> die </w:t>
      </w:r>
      <w:proofErr w:type="spellStart"/>
      <w:r>
        <w:t>parfußer</w:t>
      </w:r>
      <w:proofErr w:type="spellEnd"/>
      <w:r>
        <w:t xml:space="preserve"> </w:t>
      </w:r>
      <w:proofErr w:type="spellStart"/>
      <w:r>
        <w:t>Monichen</w:t>
      </w:r>
      <w:proofErr w:type="spellEnd"/>
      <w:r>
        <w:t xml:space="preserve">/ durch Alexander </w:t>
      </w:r>
      <w:proofErr w:type="spellStart"/>
      <w:r>
        <w:t>Heylisch</w:t>
      </w:r>
      <w:proofErr w:type="spellEnd"/>
      <w:r>
        <w:t xml:space="preserve"> </w:t>
      </w:r>
      <w:proofErr w:type="spellStart"/>
      <w:r>
        <w:t>vnd</w:t>
      </w:r>
      <w:proofErr w:type="spellEnd"/>
      <w:r>
        <w:t xml:space="preserve"> andere ablas </w:t>
      </w:r>
      <w:proofErr w:type="spellStart"/>
      <w:r>
        <w:t>prediger</w:t>
      </w:r>
      <w:proofErr w:type="spellEnd"/>
      <w:r>
        <w:t xml:space="preserve"> zugeben </w:t>
      </w:r>
      <w:proofErr w:type="spellStart"/>
      <w:r>
        <w:t>vnd</w:t>
      </w:r>
      <w:proofErr w:type="spellEnd"/>
      <w:r>
        <w:t xml:space="preserve"> bekennen. </w:t>
      </w:r>
    </w:p>
    <w:p w14:paraId="12CC6139" w14:textId="77777777" w:rsidR="00C20EBB" w:rsidRDefault="00C20EBB" w:rsidP="00C20EBB">
      <w:pPr>
        <w:pStyle w:val="StandardWeb"/>
      </w:pPr>
      <w:r>
        <w:t xml:space="preserve">Das </w:t>
      </w:r>
      <w:proofErr w:type="spellStart"/>
      <w:r>
        <w:t>drit</w:t>
      </w:r>
      <w:proofErr w:type="spellEnd"/>
      <w:r>
        <w:t xml:space="preserve"> </w:t>
      </w:r>
      <w:proofErr w:type="spellStart"/>
      <w:r>
        <w:t>dingk</w:t>
      </w:r>
      <w:proofErr w:type="spellEnd"/>
      <w:r>
        <w:t xml:space="preserve">/ </w:t>
      </w:r>
      <w:proofErr w:type="spellStart"/>
      <w:r>
        <w:t>dz</w:t>
      </w:r>
      <w:proofErr w:type="spellEnd"/>
      <w:r>
        <w:t xml:space="preserve"> ablas </w:t>
      </w:r>
      <w:proofErr w:type="spellStart"/>
      <w:r>
        <w:t>hinweeg</w:t>
      </w:r>
      <w:proofErr w:type="spellEnd"/>
      <w:r>
        <w:t xml:space="preserve"> </w:t>
      </w:r>
      <w:proofErr w:type="spellStart"/>
      <w:r>
        <w:t>nympt</w:t>
      </w:r>
      <w:proofErr w:type="spellEnd"/>
      <w:r>
        <w:t xml:space="preserve"> ist bey den </w:t>
      </w:r>
      <w:proofErr w:type="spellStart"/>
      <w:r>
        <w:t>gemelten</w:t>
      </w:r>
      <w:proofErr w:type="spellEnd"/>
      <w:r>
        <w:t xml:space="preserve"> </w:t>
      </w:r>
      <w:proofErr w:type="spellStart"/>
      <w:r>
        <w:t>lerern</w:t>
      </w:r>
      <w:proofErr w:type="spellEnd"/>
      <w:r>
        <w:t xml:space="preserve"> </w:t>
      </w:r>
      <w:proofErr w:type="spellStart"/>
      <w:r>
        <w:t>vnderschieden</w:t>
      </w:r>
      <w:proofErr w:type="spellEnd"/>
      <w:r>
        <w:t xml:space="preserve">. Dan </w:t>
      </w:r>
      <w:proofErr w:type="spellStart"/>
      <w:r>
        <w:t>etzliche</w:t>
      </w:r>
      <w:proofErr w:type="spellEnd"/>
      <w:r>
        <w:t xml:space="preserve"> sagen/ das ablas/ die straff </w:t>
      </w:r>
      <w:proofErr w:type="spellStart"/>
      <w:r>
        <w:t>vnd</w:t>
      </w:r>
      <w:proofErr w:type="spellEnd"/>
      <w:r>
        <w:t xml:space="preserve"> </w:t>
      </w:r>
      <w:proofErr w:type="spellStart"/>
      <w:r>
        <w:t>peyn</w:t>
      </w:r>
      <w:proofErr w:type="spellEnd"/>
      <w:r>
        <w:t xml:space="preserve"> </w:t>
      </w:r>
      <w:proofErr w:type="spellStart"/>
      <w:r>
        <w:t>ablesset</w:t>
      </w:r>
      <w:proofErr w:type="spellEnd"/>
      <w:r>
        <w:t xml:space="preserve">/ die der </w:t>
      </w:r>
      <w:proofErr w:type="spellStart"/>
      <w:r>
        <w:t>priester</w:t>
      </w:r>
      <w:proofErr w:type="spellEnd"/>
      <w:r>
        <w:t xml:space="preserve">/ dem </w:t>
      </w:r>
      <w:proofErr w:type="spellStart"/>
      <w:r>
        <w:t>eynfeltigen</w:t>
      </w:r>
      <w:proofErr w:type="spellEnd"/>
      <w:r>
        <w:t xml:space="preserve"> </w:t>
      </w:r>
      <w:proofErr w:type="spellStart"/>
      <w:r>
        <w:t>schefflein</w:t>
      </w:r>
      <w:proofErr w:type="spellEnd"/>
      <w:r>
        <w:t xml:space="preserve"> </w:t>
      </w:r>
      <w:proofErr w:type="spellStart"/>
      <w:r>
        <w:t>auff</w:t>
      </w:r>
      <w:proofErr w:type="spellEnd"/>
      <w:r>
        <w:t xml:space="preserve"> leget/ </w:t>
      </w:r>
      <w:proofErr w:type="spellStart"/>
      <w:r>
        <w:t>vnd</w:t>
      </w:r>
      <w:proofErr w:type="spellEnd"/>
      <w:r>
        <w:t xml:space="preserve"> </w:t>
      </w:r>
      <w:proofErr w:type="spellStart"/>
      <w:r>
        <w:t>dartzu</w:t>
      </w:r>
      <w:proofErr w:type="spellEnd"/>
      <w:r>
        <w:t xml:space="preserve"> er den </w:t>
      </w:r>
      <w:proofErr w:type="spellStart"/>
      <w:r>
        <w:t>beychtsohn</w:t>
      </w:r>
      <w:proofErr w:type="spellEnd"/>
      <w:r>
        <w:t xml:space="preserve"> vorpflichtet. Die selbe </w:t>
      </w:r>
      <w:proofErr w:type="spellStart"/>
      <w:r>
        <w:t>peyn</w:t>
      </w:r>
      <w:proofErr w:type="spellEnd"/>
      <w:r>
        <w:t xml:space="preserve">/ pflegen </w:t>
      </w:r>
      <w:proofErr w:type="spellStart"/>
      <w:r>
        <w:t>etzliche</w:t>
      </w:r>
      <w:proofErr w:type="spellEnd"/>
      <w:r>
        <w:t xml:space="preserve"> </w:t>
      </w:r>
      <w:proofErr w:type="spellStart"/>
      <w:r>
        <w:t>beycht</w:t>
      </w:r>
      <w:proofErr w:type="spellEnd"/>
      <w:r>
        <w:t xml:space="preserve"> </w:t>
      </w:r>
      <w:proofErr w:type="spellStart"/>
      <w:r>
        <w:t>vetter</w:t>
      </w:r>
      <w:proofErr w:type="spellEnd"/>
      <w:r>
        <w:t xml:space="preserve">/ den </w:t>
      </w:r>
      <w:proofErr w:type="spellStart"/>
      <w:r>
        <w:t>sundern</w:t>
      </w:r>
      <w:proofErr w:type="spellEnd"/>
      <w:r>
        <w:t xml:space="preserve">/ </w:t>
      </w:r>
      <w:proofErr w:type="spellStart"/>
      <w:r>
        <w:t>baldt</w:t>
      </w:r>
      <w:proofErr w:type="spellEnd"/>
      <w:r>
        <w:t xml:space="preserve"> nach </w:t>
      </w:r>
      <w:proofErr w:type="spellStart"/>
      <w:r>
        <w:t>gethaner</w:t>
      </w:r>
      <w:proofErr w:type="spellEnd"/>
      <w:r>
        <w:t xml:space="preserve"> </w:t>
      </w:r>
      <w:proofErr w:type="spellStart"/>
      <w:r>
        <w:t>beycht</w:t>
      </w:r>
      <w:proofErr w:type="spellEnd"/>
      <w:r>
        <w:t xml:space="preserve">/ </w:t>
      </w:r>
      <w:proofErr w:type="spellStart"/>
      <w:r>
        <w:t>vnd</w:t>
      </w:r>
      <w:proofErr w:type="spellEnd"/>
      <w:r>
        <w:t xml:space="preserve"> vor der </w:t>
      </w:r>
      <w:proofErr w:type="spellStart"/>
      <w:r>
        <w:t>absolution</w:t>
      </w:r>
      <w:proofErr w:type="spellEnd"/>
      <w:r>
        <w:t xml:space="preserve"> </w:t>
      </w:r>
      <w:proofErr w:type="spellStart"/>
      <w:r>
        <w:t>auff</w:t>
      </w:r>
      <w:proofErr w:type="spellEnd"/>
      <w:r>
        <w:t xml:space="preserve"> zusetzen. </w:t>
      </w:r>
    </w:p>
    <w:p w14:paraId="45BA80E1" w14:textId="77777777" w:rsidR="00C20EBB" w:rsidRDefault="00C20EBB" w:rsidP="00C20EBB">
      <w:pPr>
        <w:pStyle w:val="StandardWeb"/>
      </w:pPr>
      <w:r>
        <w:t xml:space="preserve">Aber </w:t>
      </w:r>
      <w:proofErr w:type="spellStart"/>
      <w:r>
        <w:t>etzliche</w:t>
      </w:r>
      <w:proofErr w:type="spellEnd"/>
      <w:r>
        <w:t xml:space="preserve"> ablas </w:t>
      </w:r>
      <w:proofErr w:type="spellStart"/>
      <w:r>
        <w:t>lober</w:t>
      </w:r>
      <w:proofErr w:type="spellEnd"/>
      <w:r>
        <w:t xml:space="preserve">/ sagen das ablas/ den </w:t>
      </w:r>
      <w:proofErr w:type="spellStart"/>
      <w:r>
        <w:t>mangel</w:t>
      </w:r>
      <w:proofErr w:type="spellEnd"/>
      <w:r>
        <w:t xml:space="preserve"> </w:t>
      </w:r>
      <w:proofErr w:type="spellStart"/>
      <w:r>
        <w:t>vnd</w:t>
      </w:r>
      <w:proofErr w:type="spellEnd"/>
      <w:r>
        <w:t xml:space="preserve"> gebrechen </w:t>
      </w:r>
      <w:proofErr w:type="spellStart"/>
      <w:r>
        <w:t>abnem</w:t>
      </w:r>
      <w:proofErr w:type="spellEnd"/>
      <w:r>
        <w:t xml:space="preserve">/ welchen </w:t>
      </w:r>
      <w:proofErr w:type="spellStart"/>
      <w:r>
        <w:t>eyner</w:t>
      </w:r>
      <w:proofErr w:type="spellEnd"/>
      <w:r>
        <w:t xml:space="preserve"> hat/ </w:t>
      </w:r>
      <w:proofErr w:type="spellStart"/>
      <w:r>
        <w:t>wan</w:t>
      </w:r>
      <w:proofErr w:type="spellEnd"/>
      <w:r>
        <w:t xml:space="preserve"> er sein </w:t>
      </w:r>
      <w:proofErr w:type="spellStart"/>
      <w:r>
        <w:t>puß</w:t>
      </w:r>
      <w:proofErr w:type="spellEnd"/>
      <w:r>
        <w:t xml:space="preserve"> oder </w:t>
      </w:r>
      <w:proofErr w:type="spellStart"/>
      <w:r>
        <w:t>peyn</w:t>
      </w:r>
      <w:proofErr w:type="spellEnd"/>
      <w:r>
        <w:t xml:space="preserve">/ </w:t>
      </w:r>
      <w:proofErr w:type="spellStart"/>
      <w:r>
        <w:t>vnd</w:t>
      </w:r>
      <w:proofErr w:type="spellEnd"/>
      <w:r>
        <w:t xml:space="preserve"> </w:t>
      </w:r>
      <w:proofErr w:type="spellStart"/>
      <w:r>
        <w:t>gottis</w:t>
      </w:r>
      <w:proofErr w:type="spellEnd"/>
      <w:r>
        <w:t xml:space="preserve"> </w:t>
      </w:r>
      <w:proofErr w:type="spellStart"/>
      <w:r>
        <w:t>gebott</w:t>
      </w:r>
      <w:proofErr w:type="spellEnd"/>
      <w:r>
        <w:t xml:space="preserve">/ in </w:t>
      </w:r>
      <w:proofErr w:type="spellStart"/>
      <w:r>
        <w:t>cleyner</w:t>
      </w:r>
      <w:proofErr w:type="spellEnd"/>
      <w:r>
        <w:t xml:space="preserve"> lieb </w:t>
      </w:r>
      <w:proofErr w:type="spellStart"/>
      <w:r>
        <w:t>efult</w:t>
      </w:r>
      <w:proofErr w:type="spellEnd"/>
      <w:r>
        <w:t xml:space="preserve">. Aber </w:t>
      </w:r>
      <w:proofErr w:type="spellStart"/>
      <w:r>
        <w:t>dise</w:t>
      </w:r>
      <w:proofErr w:type="spellEnd"/>
      <w:r>
        <w:t xml:space="preserve"> </w:t>
      </w:r>
      <w:proofErr w:type="spellStart"/>
      <w:r>
        <w:t>meynung</w:t>
      </w:r>
      <w:proofErr w:type="spellEnd"/>
      <w:r>
        <w:t xml:space="preserve">/ ist von wenig </w:t>
      </w:r>
      <w:proofErr w:type="spellStart"/>
      <w:r>
        <w:t>predigem</w:t>
      </w:r>
      <w:proofErr w:type="spellEnd"/>
      <w:r>
        <w:t xml:space="preserve"> angenommen derhalben ich zu der erste </w:t>
      </w:r>
      <w:proofErr w:type="spellStart"/>
      <w:r>
        <w:t>opinion</w:t>
      </w:r>
      <w:proofErr w:type="spellEnd"/>
      <w:r>
        <w:t xml:space="preserve"> </w:t>
      </w:r>
      <w:proofErr w:type="spellStart"/>
      <w:r>
        <w:t>kere</w:t>
      </w:r>
      <w:proofErr w:type="spellEnd"/>
      <w:r>
        <w:t xml:space="preserve">. </w:t>
      </w:r>
    </w:p>
    <w:p w14:paraId="1EEF01EB" w14:textId="77777777" w:rsidR="00C20EBB" w:rsidRDefault="00C20EBB" w:rsidP="00C20EBB">
      <w:pPr>
        <w:pStyle w:val="StandardWeb"/>
      </w:pPr>
      <w:proofErr w:type="spellStart"/>
      <w:r>
        <w:t>Nym</w:t>
      </w:r>
      <w:proofErr w:type="spellEnd"/>
      <w:r>
        <w:t xml:space="preserve"> ein </w:t>
      </w:r>
      <w:proofErr w:type="spellStart"/>
      <w:r>
        <w:t>exempel</w:t>
      </w:r>
      <w:proofErr w:type="spellEnd"/>
      <w:r>
        <w:t xml:space="preserve">/ von </w:t>
      </w:r>
      <w:proofErr w:type="spellStart"/>
      <w:r>
        <w:t>zeytlicher</w:t>
      </w:r>
      <w:proofErr w:type="spellEnd"/>
      <w:r>
        <w:t xml:space="preserve"> </w:t>
      </w:r>
      <w:proofErr w:type="spellStart"/>
      <w:r>
        <w:t>peyn</w:t>
      </w:r>
      <w:proofErr w:type="spellEnd"/>
      <w:r>
        <w:t xml:space="preserve"> </w:t>
      </w:r>
      <w:proofErr w:type="spellStart"/>
      <w:r>
        <w:t>vnd</w:t>
      </w:r>
      <w:proofErr w:type="spellEnd"/>
      <w:r>
        <w:t xml:space="preserve"> </w:t>
      </w:r>
      <w:proofErr w:type="spellStart"/>
      <w:r>
        <w:t>puße</w:t>
      </w:r>
      <w:proofErr w:type="spellEnd"/>
      <w:r>
        <w:t xml:space="preserve">/ </w:t>
      </w:r>
      <w:proofErr w:type="spellStart"/>
      <w:r>
        <w:t>dartzu</w:t>
      </w:r>
      <w:proofErr w:type="spellEnd"/>
      <w:r>
        <w:t xml:space="preserve"> die </w:t>
      </w:r>
      <w:proofErr w:type="spellStart"/>
      <w:r>
        <w:t>monich</w:t>
      </w:r>
      <w:proofErr w:type="spellEnd"/>
      <w:r>
        <w:t xml:space="preserve">/ die </w:t>
      </w:r>
      <w:proofErr w:type="spellStart"/>
      <w:r>
        <w:t>beychtkinder</w:t>
      </w:r>
      <w:proofErr w:type="spellEnd"/>
      <w:r>
        <w:t xml:space="preserve"> </w:t>
      </w:r>
      <w:proofErr w:type="spellStart"/>
      <w:r>
        <w:t>vorpinden</w:t>
      </w:r>
      <w:proofErr w:type="spellEnd"/>
      <w:r>
        <w:t xml:space="preserve">/ </w:t>
      </w:r>
      <w:proofErr w:type="spellStart"/>
      <w:r>
        <w:t>wan</w:t>
      </w:r>
      <w:proofErr w:type="spellEnd"/>
      <w:r>
        <w:t xml:space="preserve"> du </w:t>
      </w:r>
      <w:proofErr w:type="spellStart"/>
      <w:r>
        <w:t>gebeycht</w:t>
      </w:r>
      <w:proofErr w:type="spellEnd"/>
      <w:r>
        <w:t xml:space="preserve"> hast/ </w:t>
      </w:r>
      <w:proofErr w:type="spellStart"/>
      <w:r>
        <w:t>szo</w:t>
      </w:r>
      <w:proofErr w:type="spellEnd"/>
      <w:r>
        <w:t xml:space="preserve"> spricht der </w:t>
      </w:r>
      <w:proofErr w:type="spellStart"/>
      <w:r>
        <w:t>beychtvatter</w:t>
      </w:r>
      <w:proofErr w:type="spellEnd"/>
      <w:r>
        <w:t xml:space="preserve">/ du </w:t>
      </w:r>
      <w:proofErr w:type="spellStart"/>
      <w:r>
        <w:t>solst</w:t>
      </w:r>
      <w:proofErr w:type="spellEnd"/>
      <w:r>
        <w:t xml:space="preserve"> </w:t>
      </w:r>
      <w:proofErr w:type="spellStart"/>
      <w:r>
        <w:t>ij</w:t>
      </w:r>
      <w:proofErr w:type="spellEnd"/>
      <w:r>
        <w:t xml:space="preserve"> tag </w:t>
      </w:r>
      <w:proofErr w:type="spellStart"/>
      <w:r>
        <w:t>wochenlich</w:t>
      </w:r>
      <w:proofErr w:type="spellEnd"/>
      <w:r>
        <w:t xml:space="preserve"> fasten/ </w:t>
      </w:r>
      <w:proofErr w:type="spellStart"/>
      <w:r>
        <w:t>vnd</w:t>
      </w:r>
      <w:proofErr w:type="spellEnd"/>
      <w:r>
        <w:t xml:space="preserve"> er nennet </w:t>
      </w:r>
      <w:proofErr w:type="spellStart"/>
      <w:r>
        <w:t>dyr</w:t>
      </w:r>
      <w:proofErr w:type="spellEnd"/>
      <w:r>
        <w:t xml:space="preserve"> ein </w:t>
      </w:r>
      <w:proofErr w:type="spellStart"/>
      <w:r>
        <w:t>zeyt</w:t>
      </w:r>
      <w:proofErr w:type="spellEnd"/>
      <w:r>
        <w:t xml:space="preserve"> </w:t>
      </w:r>
      <w:proofErr w:type="spellStart"/>
      <w:r>
        <w:t>langk</w:t>
      </w:r>
      <w:proofErr w:type="spellEnd"/>
      <w:r>
        <w:t xml:space="preserve">/ aber du </w:t>
      </w:r>
      <w:proofErr w:type="spellStart"/>
      <w:r>
        <w:t>solst</w:t>
      </w:r>
      <w:proofErr w:type="spellEnd"/>
      <w:r>
        <w:t xml:space="preserve"> </w:t>
      </w:r>
      <w:proofErr w:type="spellStart"/>
      <w:r>
        <w:t>rosenkrentz</w:t>
      </w:r>
      <w:proofErr w:type="spellEnd"/>
      <w:r>
        <w:t xml:space="preserve"> beten. </w:t>
      </w:r>
    </w:p>
    <w:p w14:paraId="52296777" w14:textId="77777777" w:rsidR="00C20EBB" w:rsidRDefault="00C20EBB" w:rsidP="00C20EBB">
      <w:pPr>
        <w:pStyle w:val="StandardWeb"/>
      </w:pPr>
      <w:r>
        <w:t xml:space="preserve">Aber </w:t>
      </w:r>
      <w:proofErr w:type="spellStart"/>
      <w:r>
        <w:t>iij</w:t>
      </w:r>
      <w:proofErr w:type="spellEnd"/>
      <w:r>
        <w:t xml:space="preserve"> </w:t>
      </w:r>
      <w:proofErr w:type="spellStart"/>
      <w:r>
        <w:t>pfundt</w:t>
      </w:r>
      <w:proofErr w:type="spellEnd"/>
      <w:r>
        <w:t xml:space="preserve"> wachs in ein </w:t>
      </w:r>
      <w:proofErr w:type="spellStart"/>
      <w:r>
        <w:t>kirchen</w:t>
      </w:r>
      <w:proofErr w:type="spellEnd"/>
      <w:r>
        <w:t xml:space="preserve"> geben/ aber xx messen im </w:t>
      </w:r>
      <w:proofErr w:type="spellStart"/>
      <w:r>
        <w:t>parfußer</w:t>
      </w:r>
      <w:proofErr w:type="spellEnd"/>
      <w:r>
        <w:t xml:space="preserve"> </w:t>
      </w:r>
      <w:proofErr w:type="spellStart"/>
      <w:r>
        <w:t>kloster</w:t>
      </w:r>
      <w:proofErr w:type="spellEnd"/>
      <w:r>
        <w:t xml:space="preserve"> lassen </w:t>
      </w:r>
      <w:proofErr w:type="spellStart"/>
      <w:r>
        <w:t>haltden</w:t>
      </w:r>
      <w:proofErr w:type="spellEnd"/>
      <w:r>
        <w:t xml:space="preserve">/ </w:t>
      </w:r>
      <w:proofErr w:type="spellStart"/>
      <w:r>
        <w:t>vnd</w:t>
      </w:r>
      <w:proofErr w:type="spellEnd"/>
      <w:r>
        <w:t xml:space="preserve"> </w:t>
      </w:r>
      <w:proofErr w:type="spellStart"/>
      <w:r>
        <w:t>fur</w:t>
      </w:r>
      <w:proofErr w:type="spellEnd"/>
      <w:r>
        <w:t xml:space="preserve"> ein messe/ ein </w:t>
      </w:r>
      <w:proofErr w:type="spellStart"/>
      <w:r>
        <w:t>groschen</w:t>
      </w:r>
      <w:proofErr w:type="spellEnd"/>
      <w:r>
        <w:t xml:space="preserve"> </w:t>
      </w:r>
      <w:proofErr w:type="spellStart"/>
      <w:r>
        <w:t>kuchenspeyß</w:t>
      </w:r>
      <w:proofErr w:type="spellEnd"/>
      <w:r>
        <w:t xml:space="preserve"> </w:t>
      </w:r>
      <w:proofErr w:type="spellStart"/>
      <w:r>
        <w:t>kauffen</w:t>
      </w:r>
      <w:proofErr w:type="spellEnd"/>
      <w:r>
        <w:t xml:space="preserve">/ </w:t>
      </w:r>
      <w:proofErr w:type="spellStart"/>
      <w:r>
        <w:t>dan</w:t>
      </w:r>
      <w:proofErr w:type="spellEnd"/>
      <w:r>
        <w:t xml:space="preserve"> wir </w:t>
      </w:r>
      <w:proofErr w:type="spellStart"/>
      <w:r>
        <w:t>monich</w:t>
      </w:r>
      <w:proofErr w:type="spellEnd"/>
      <w:r>
        <w:t xml:space="preserve"> </w:t>
      </w:r>
      <w:proofErr w:type="spellStart"/>
      <w:r>
        <w:t>seindt</w:t>
      </w:r>
      <w:proofErr w:type="spellEnd"/>
      <w:r>
        <w:t xml:space="preserve"> </w:t>
      </w:r>
      <w:proofErr w:type="spellStart"/>
      <w:r>
        <w:t>heyliger</w:t>
      </w:r>
      <w:proofErr w:type="spellEnd"/>
      <w:r>
        <w:t xml:space="preserve"> </w:t>
      </w:r>
      <w:proofErr w:type="spellStart"/>
      <w:r>
        <w:t>dan</w:t>
      </w:r>
      <w:proofErr w:type="spellEnd"/>
      <w:r>
        <w:t xml:space="preserve"> weltliche </w:t>
      </w:r>
      <w:proofErr w:type="spellStart"/>
      <w:r>
        <w:t>pfaffen</w:t>
      </w:r>
      <w:proofErr w:type="spellEnd"/>
      <w:r>
        <w:t xml:space="preserve">/ wir </w:t>
      </w:r>
      <w:proofErr w:type="spellStart"/>
      <w:r>
        <w:t>geen</w:t>
      </w:r>
      <w:proofErr w:type="spellEnd"/>
      <w:r>
        <w:t xml:space="preserve"> </w:t>
      </w:r>
      <w:proofErr w:type="spellStart"/>
      <w:r>
        <w:t>auff</w:t>
      </w:r>
      <w:proofErr w:type="spellEnd"/>
      <w:r>
        <w:t xml:space="preserve"> </w:t>
      </w:r>
      <w:proofErr w:type="spellStart"/>
      <w:r>
        <w:t>holtzschugen</w:t>
      </w:r>
      <w:proofErr w:type="spellEnd"/>
      <w:r>
        <w:t xml:space="preserve">/ </w:t>
      </w:r>
      <w:proofErr w:type="spellStart"/>
      <w:r>
        <w:t>vnd</w:t>
      </w:r>
      <w:proofErr w:type="spellEnd"/>
      <w:r>
        <w:t xml:space="preserve"> </w:t>
      </w:r>
      <w:proofErr w:type="spellStart"/>
      <w:r>
        <w:t>trincken</w:t>
      </w:r>
      <w:proofErr w:type="spellEnd"/>
      <w:r>
        <w:t xml:space="preserve"> </w:t>
      </w:r>
      <w:proofErr w:type="spellStart"/>
      <w:r>
        <w:t>auß</w:t>
      </w:r>
      <w:proofErr w:type="spellEnd"/>
      <w:r>
        <w:t xml:space="preserve"> </w:t>
      </w:r>
      <w:proofErr w:type="spellStart"/>
      <w:r>
        <w:t>keynem</w:t>
      </w:r>
      <w:proofErr w:type="spellEnd"/>
      <w:r>
        <w:t xml:space="preserve"> </w:t>
      </w:r>
      <w:proofErr w:type="spellStart"/>
      <w:r>
        <w:t>tzyne</w:t>
      </w:r>
      <w:proofErr w:type="spellEnd"/>
      <w:r>
        <w:t xml:space="preserve"> </w:t>
      </w:r>
      <w:proofErr w:type="spellStart"/>
      <w:r>
        <w:t>gefeß</w:t>
      </w:r>
      <w:proofErr w:type="spellEnd"/>
      <w:r>
        <w:t xml:space="preserve">/ wie wir </w:t>
      </w:r>
      <w:proofErr w:type="spellStart"/>
      <w:r>
        <w:t>dan</w:t>
      </w:r>
      <w:proofErr w:type="spellEnd"/>
      <w:r>
        <w:t xml:space="preserve"> alle wissen/ das </w:t>
      </w:r>
      <w:proofErr w:type="spellStart"/>
      <w:r>
        <w:t>vnser</w:t>
      </w:r>
      <w:proofErr w:type="spellEnd"/>
      <w:r>
        <w:t xml:space="preserve"> </w:t>
      </w:r>
      <w:proofErr w:type="spellStart"/>
      <w:r>
        <w:t>beycht</w:t>
      </w:r>
      <w:proofErr w:type="spellEnd"/>
      <w:r>
        <w:t xml:space="preserve"> </w:t>
      </w:r>
      <w:proofErr w:type="spellStart"/>
      <w:r>
        <w:t>vetter</w:t>
      </w:r>
      <w:proofErr w:type="spellEnd"/>
      <w:r>
        <w:t xml:space="preserve"> </w:t>
      </w:r>
      <w:proofErr w:type="spellStart"/>
      <w:r>
        <w:t>aygen</w:t>
      </w:r>
      <w:proofErr w:type="spellEnd"/>
      <w:r>
        <w:t xml:space="preserve"> nutz </w:t>
      </w:r>
      <w:proofErr w:type="spellStart"/>
      <w:r>
        <w:t>vnd</w:t>
      </w:r>
      <w:proofErr w:type="spellEnd"/>
      <w:r>
        <w:t xml:space="preserve"> </w:t>
      </w:r>
      <w:proofErr w:type="spellStart"/>
      <w:r>
        <w:t>gedeyen</w:t>
      </w:r>
      <w:proofErr w:type="spellEnd"/>
      <w:r>
        <w:t xml:space="preserve"> suchen/ </w:t>
      </w:r>
      <w:proofErr w:type="spellStart"/>
      <w:r>
        <w:t>vnd</w:t>
      </w:r>
      <w:proofErr w:type="spellEnd"/>
      <w:r>
        <w:t xml:space="preserve"> loben </w:t>
      </w:r>
      <w:proofErr w:type="spellStart"/>
      <w:r>
        <w:t>ire</w:t>
      </w:r>
      <w:proofErr w:type="spellEnd"/>
      <w:r>
        <w:t xml:space="preserve"> </w:t>
      </w:r>
      <w:proofErr w:type="spellStart"/>
      <w:r>
        <w:t>heylickeit</w:t>
      </w:r>
      <w:proofErr w:type="spellEnd"/>
      <w:r>
        <w:t xml:space="preserve">/ wie ein </w:t>
      </w:r>
      <w:proofErr w:type="spellStart"/>
      <w:r>
        <w:t>kauffman</w:t>
      </w:r>
      <w:proofErr w:type="spellEnd"/>
      <w:r>
        <w:t xml:space="preserve">/ sein </w:t>
      </w:r>
      <w:proofErr w:type="spellStart"/>
      <w:r>
        <w:t>ware</w:t>
      </w:r>
      <w:proofErr w:type="spellEnd"/>
      <w:r>
        <w:t xml:space="preserve"> </w:t>
      </w:r>
      <w:proofErr w:type="spellStart"/>
      <w:r>
        <w:t>preyset</w:t>
      </w:r>
      <w:proofErr w:type="spellEnd"/>
      <w:r>
        <w:t xml:space="preserve"> wann er gern gelt </w:t>
      </w:r>
      <w:proofErr w:type="spellStart"/>
      <w:r>
        <w:t>erkauffen</w:t>
      </w:r>
      <w:proofErr w:type="spellEnd"/>
      <w:r>
        <w:t xml:space="preserve"> </w:t>
      </w:r>
      <w:proofErr w:type="spellStart"/>
      <w:r>
        <w:t>wil</w:t>
      </w:r>
      <w:proofErr w:type="spellEnd"/>
      <w:r>
        <w:t xml:space="preserve">. </w:t>
      </w:r>
      <w:proofErr w:type="spellStart"/>
      <w:r>
        <w:t>Etzliche</w:t>
      </w:r>
      <w:proofErr w:type="spellEnd"/>
      <w:r>
        <w:t xml:space="preserve"> beschweren/ die </w:t>
      </w:r>
      <w:proofErr w:type="spellStart"/>
      <w:r>
        <w:t>beicht</w:t>
      </w:r>
      <w:proofErr w:type="spellEnd"/>
      <w:r>
        <w:t xml:space="preserve"> </w:t>
      </w:r>
      <w:proofErr w:type="spellStart"/>
      <w:r>
        <w:t>kinder</w:t>
      </w:r>
      <w:proofErr w:type="spellEnd"/>
      <w:r>
        <w:t xml:space="preserve"> mit </w:t>
      </w:r>
      <w:proofErr w:type="spellStart"/>
      <w:r>
        <w:t>gebewh</w:t>
      </w:r>
      <w:proofErr w:type="spellEnd"/>
      <w:r>
        <w:t xml:space="preserve">/ </w:t>
      </w:r>
      <w:proofErr w:type="spellStart"/>
      <w:r>
        <w:t>vnd</w:t>
      </w:r>
      <w:proofErr w:type="spellEnd"/>
      <w:r>
        <w:t xml:space="preserve"> andere </w:t>
      </w:r>
      <w:proofErr w:type="spellStart"/>
      <w:r>
        <w:t>peynen</w:t>
      </w:r>
      <w:proofErr w:type="spellEnd"/>
      <w:r>
        <w:t xml:space="preserve">/ die sie </w:t>
      </w:r>
      <w:proofErr w:type="spellStart"/>
      <w:r>
        <w:t>zeytlich</w:t>
      </w:r>
      <w:proofErr w:type="spellEnd"/>
      <w:r>
        <w:t xml:space="preserve"> straff oder </w:t>
      </w:r>
      <w:proofErr w:type="spellStart"/>
      <w:r>
        <w:t>peyn</w:t>
      </w:r>
      <w:proofErr w:type="spellEnd"/>
      <w:r>
        <w:t xml:space="preserve"> nennen/ </w:t>
      </w:r>
      <w:proofErr w:type="spellStart"/>
      <w:r>
        <w:t>dere</w:t>
      </w:r>
      <w:proofErr w:type="spellEnd"/>
      <w:r>
        <w:t xml:space="preserve"> ich </w:t>
      </w:r>
      <w:proofErr w:type="spellStart"/>
      <w:r>
        <w:t>itze</w:t>
      </w:r>
      <w:proofErr w:type="spellEnd"/>
      <w:r>
        <w:t xml:space="preserve"> </w:t>
      </w:r>
      <w:proofErr w:type="spellStart"/>
      <w:r>
        <w:t>geschweyg</w:t>
      </w:r>
      <w:proofErr w:type="spellEnd"/>
      <w:r>
        <w:t xml:space="preserve">/ damit ich den </w:t>
      </w:r>
      <w:proofErr w:type="spellStart"/>
      <w:r>
        <w:t>vnuordienten</w:t>
      </w:r>
      <w:proofErr w:type="spellEnd"/>
      <w:r>
        <w:t xml:space="preserve"> </w:t>
      </w:r>
      <w:proofErr w:type="spellStart"/>
      <w:r>
        <w:t>Gardian</w:t>
      </w:r>
      <w:proofErr w:type="spellEnd"/>
      <w:r>
        <w:t xml:space="preserve"> </w:t>
      </w:r>
      <w:proofErr w:type="spellStart"/>
      <w:r>
        <w:t>auffweeck</w:t>
      </w:r>
      <w:proofErr w:type="spellEnd"/>
      <w:r>
        <w:t xml:space="preserve">. </w:t>
      </w:r>
    </w:p>
    <w:p w14:paraId="19732AEE" w14:textId="77777777" w:rsidR="00C20EBB" w:rsidRDefault="00C20EBB" w:rsidP="00C20EBB">
      <w:pPr>
        <w:pStyle w:val="StandardWeb"/>
      </w:pPr>
      <w:r>
        <w:t xml:space="preserve">Endlich der </w:t>
      </w:r>
      <w:proofErr w:type="spellStart"/>
      <w:r>
        <w:t>Gardian</w:t>
      </w:r>
      <w:proofErr w:type="spellEnd"/>
      <w:r>
        <w:t xml:space="preserve"> </w:t>
      </w:r>
      <w:proofErr w:type="spellStart"/>
      <w:r>
        <w:t>vnd</w:t>
      </w:r>
      <w:proofErr w:type="spellEnd"/>
      <w:r>
        <w:t xml:space="preserve"> </w:t>
      </w:r>
      <w:proofErr w:type="spellStart"/>
      <w:r>
        <w:t>etzlich</w:t>
      </w:r>
      <w:proofErr w:type="spellEnd"/>
      <w:r>
        <w:t xml:space="preserve"> sein </w:t>
      </w:r>
      <w:proofErr w:type="spellStart"/>
      <w:r>
        <w:t>anhenger</w:t>
      </w:r>
      <w:proofErr w:type="spellEnd"/>
      <w:r>
        <w:t xml:space="preserve"> sprechen/ </w:t>
      </w:r>
      <w:proofErr w:type="spellStart"/>
      <w:r>
        <w:t>dz</w:t>
      </w:r>
      <w:proofErr w:type="spellEnd"/>
      <w:r>
        <w:t xml:space="preserve"> der ablas/ solche </w:t>
      </w:r>
      <w:proofErr w:type="spellStart"/>
      <w:r>
        <w:t>peyn</w:t>
      </w:r>
      <w:proofErr w:type="spellEnd"/>
      <w:r>
        <w:t xml:space="preserve"> die/ der </w:t>
      </w:r>
      <w:proofErr w:type="spellStart"/>
      <w:r>
        <w:t>priester</w:t>
      </w:r>
      <w:proofErr w:type="spellEnd"/>
      <w:r>
        <w:t xml:space="preserve"> dem </w:t>
      </w:r>
      <w:proofErr w:type="spellStart"/>
      <w:r>
        <w:t>beyccht</w:t>
      </w:r>
      <w:proofErr w:type="spellEnd"/>
      <w:r>
        <w:t xml:space="preserve"> </w:t>
      </w:r>
      <w:proofErr w:type="spellStart"/>
      <w:r>
        <w:t>kindt</w:t>
      </w:r>
      <w:proofErr w:type="spellEnd"/>
      <w:r>
        <w:t xml:space="preserve"> an </w:t>
      </w:r>
      <w:proofErr w:type="spellStart"/>
      <w:r>
        <w:t>halsz</w:t>
      </w:r>
      <w:proofErr w:type="spellEnd"/>
      <w:r>
        <w:t xml:space="preserve"> </w:t>
      </w:r>
      <w:proofErr w:type="spellStart"/>
      <w:r>
        <w:t>henckt</w:t>
      </w:r>
      <w:proofErr w:type="spellEnd"/>
      <w:r>
        <w:t xml:space="preserve">/ </w:t>
      </w:r>
      <w:proofErr w:type="spellStart"/>
      <w:r>
        <w:t>abpindt</w:t>
      </w:r>
      <w:proofErr w:type="spellEnd"/>
      <w:r>
        <w:t xml:space="preserve">/ </w:t>
      </w:r>
      <w:proofErr w:type="spellStart"/>
      <w:r>
        <w:t>vnnd</w:t>
      </w:r>
      <w:proofErr w:type="spellEnd"/>
      <w:r>
        <w:t xml:space="preserve"> </w:t>
      </w:r>
      <w:proofErr w:type="spellStart"/>
      <w:r>
        <w:t>rathenn</w:t>
      </w:r>
      <w:proofErr w:type="spellEnd"/>
      <w:r>
        <w:t xml:space="preserve"> </w:t>
      </w:r>
      <w:proofErr w:type="spellStart"/>
      <w:r>
        <w:t>iren</w:t>
      </w:r>
      <w:proofErr w:type="spellEnd"/>
      <w:r>
        <w:t xml:space="preserve"> zu </w:t>
      </w:r>
      <w:proofErr w:type="spellStart"/>
      <w:r>
        <w:t>hörernn</w:t>
      </w:r>
      <w:proofErr w:type="spellEnd"/>
      <w:r>
        <w:t xml:space="preserve">/ sie </w:t>
      </w:r>
      <w:proofErr w:type="spellStart"/>
      <w:r>
        <w:t>sollenn</w:t>
      </w:r>
      <w:proofErr w:type="spellEnd"/>
      <w:r>
        <w:t xml:space="preserve"> sich/ die Wittenbergische </w:t>
      </w:r>
      <w:proofErr w:type="spellStart"/>
      <w:r>
        <w:t>propheten</w:t>
      </w:r>
      <w:proofErr w:type="spellEnd"/>
      <w:r>
        <w:t xml:space="preserve">/ </w:t>
      </w:r>
      <w:proofErr w:type="spellStart"/>
      <w:r>
        <w:t>nit</w:t>
      </w:r>
      <w:proofErr w:type="spellEnd"/>
      <w:r>
        <w:t xml:space="preserve"> lassen </w:t>
      </w:r>
      <w:proofErr w:type="spellStart"/>
      <w:r>
        <w:t>vorfuren</w:t>
      </w:r>
      <w:proofErr w:type="spellEnd"/>
      <w:r>
        <w:t xml:space="preserve">/ </w:t>
      </w:r>
      <w:proofErr w:type="spellStart"/>
      <w:r>
        <w:t>vnd</w:t>
      </w:r>
      <w:proofErr w:type="spellEnd"/>
      <w:r>
        <w:t xml:space="preserve"> predigen </w:t>
      </w:r>
      <w:proofErr w:type="spellStart"/>
      <w:r>
        <w:t>offenlich</w:t>
      </w:r>
      <w:proofErr w:type="spellEnd"/>
      <w:r>
        <w:t xml:space="preserve">/ der ablas sey in der </w:t>
      </w:r>
      <w:proofErr w:type="spellStart"/>
      <w:r>
        <w:t>heylige</w:t>
      </w:r>
      <w:proofErr w:type="spellEnd"/>
      <w:r>
        <w:t xml:space="preserve"> </w:t>
      </w:r>
      <w:proofErr w:type="spellStart"/>
      <w:r>
        <w:t>schrifft</w:t>
      </w:r>
      <w:proofErr w:type="spellEnd"/>
      <w:r>
        <w:t xml:space="preserve"> </w:t>
      </w:r>
      <w:proofErr w:type="spellStart"/>
      <w:r>
        <w:t>gegrundet</w:t>
      </w:r>
      <w:proofErr w:type="spellEnd"/>
      <w:r>
        <w:t xml:space="preserve"> </w:t>
      </w:r>
      <w:proofErr w:type="spellStart"/>
      <w:r>
        <w:t>vnd</w:t>
      </w:r>
      <w:proofErr w:type="spellEnd"/>
      <w:r>
        <w:t xml:space="preserve"> begriffen. </w:t>
      </w:r>
    </w:p>
    <w:p w14:paraId="7242B91C" w14:textId="77777777" w:rsidR="00C20EBB" w:rsidRDefault="00C20EBB" w:rsidP="00C20EBB">
      <w:pPr>
        <w:pStyle w:val="StandardWeb"/>
      </w:pPr>
      <w:r>
        <w:t xml:space="preserve">Ich </w:t>
      </w:r>
      <w:proofErr w:type="spellStart"/>
      <w:r>
        <w:t>wil</w:t>
      </w:r>
      <w:proofErr w:type="spellEnd"/>
      <w:r>
        <w:t xml:space="preserve"> </w:t>
      </w:r>
      <w:proofErr w:type="spellStart"/>
      <w:r>
        <w:t>fur</w:t>
      </w:r>
      <w:proofErr w:type="spellEnd"/>
      <w:r>
        <w:t xml:space="preserve"> mein </w:t>
      </w:r>
      <w:proofErr w:type="spellStart"/>
      <w:r>
        <w:t>cleynheyt</w:t>
      </w:r>
      <w:proofErr w:type="spellEnd"/>
      <w:r>
        <w:t xml:space="preserve"> bekennen/ das </w:t>
      </w:r>
      <w:proofErr w:type="spellStart"/>
      <w:r>
        <w:t>vil</w:t>
      </w:r>
      <w:proofErr w:type="spellEnd"/>
      <w:r>
        <w:t xml:space="preserve"> </w:t>
      </w:r>
      <w:proofErr w:type="spellStart"/>
      <w:r>
        <w:t>grunde</w:t>
      </w:r>
      <w:proofErr w:type="spellEnd"/>
      <w:r>
        <w:t xml:space="preserve"> </w:t>
      </w:r>
      <w:proofErr w:type="spellStart"/>
      <w:r>
        <w:t>heyliger</w:t>
      </w:r>
      <w:proofErr w:type="spellEnd"/>
      <w:r>
        <w:t xml:space="preserve"> </w:t>
      </w:r>
      <w:proofErr w:type="spellStart"/>
      <w:r>
        <w:t>schrifft</w:t>
      </w:r>
      <w:proofErr w:type="spellEnd"/>
      <w:r>
        <w:t xml:space="preserve"> noch </w:t>
      </w:r>
      <w:proofErr w:type="spellStart"/>
      <w:r>
        <w:t>nit</w:t>
      </w:r>
      <w:proofErr w:type="spellEnd"/>
      <w:r>
        <w:t xml:space="preserve"> </w:t>
      </w:r>
      <w:proofErr w:type="spellStart"/>
      <w:r>
        <w:t>angerürt</w:t>
      </w:r>
      <w:proofErr w:type="spellEnd"/>
      <w:r>
        <w:t xml:space="preserve">/ ich </w:t>
      </w:r>
      <w:proofErr w:type="spellStart"/>
      <w:r>
        <w:t>schweyg</w:t>
      </w:r>
      <w:proofErr w:type="spellEnd"/>
      <w:r>
        <w:t xml:space="preserve"> erlernet hab/ </w:t>
      </w:r>
      <w:proofErr w:type="spellStart"/>
      <w:r>
        <w:t>weyß</w:t>
      </w:r>
      <w:proofErr w:type="spellEnd"/>
      <w:r>
        <w:t xml:space="preserve"> auch </w:t>
      </w:r>
      <w:proofErr w:type="spellStart"/>
      <w:r>
        <w:t>woll</w:t>
      </w:r>
      <w:proofErr w:type="spellEnd"/>
      <w:r>
        <w:t xml:space="preserve">/ das </w:t>
      </w:r>
      <w:proofErr w:type="spellStart"/>
      <w:r>
        <w:t>meyner</w:t>
      </w:r>
      <w:proofErr w:type="spellEnd"/>
      <w:r>
        <w:t xml:space="preserve"> </w:t>
      </w:r>
      <w:proofErr w:type="spellStart"/>
      <w:r>
        <w:t>gleychen</w:t>
      </w:r>
      <w:proofErr w:type="spellEnd"/>
      <w:r>
        <w:t xml:space="preserve"> </w:t>
      </w:r>
      <w:proofErr w:type="spellStart"/>
      <w:r>
        <w:t>nit</w:t>
      </w:r>
      <w:proofErr w:type="spellEnd"/>
      <w:r>
        <w:t xml:space="preserve"> wenig </w:t>
      </w:r>
      <w:proofErr w:type="spellStart"/>
      <w:r>
        <w:t>seynd</w:t>
      </w:r>
      <w:proofErr w:type="spellEnd"/>
      <w:r>
        <w:t xml:space="preserve">/ welche die </w:t>
      </w:r>
      <w:proofErr w:type="spellStart"/>
      <w:r>
        <w:t>schrifft</w:t>
      </w:r>
      <w:proofErr w:type="spellEnd"/>
      <w:r>
        <w:t xml:space="preserve"> tag </w:t>
      </w:r>
      <w:proofErr w:type="spellStart"/>
      <w:r>
        <w:t>vnd</w:t>
      </w:r>
      <w:proofErr w:type="spellEnd"/>
      <w:r>
        <w:t xml:space="preserve"> </w:t>
      </w:r>
      <w:proofErr w:type="spellStart"/>
      <w:r>
        <w:t>nacht</w:t>
      </w:r>
      <w:proofErr w:type="spellEnd"/>
      <w:r>
        <w:t xml:space="preserve"> </w:t>
      </w:r>
      <w:proofErr w:type="spellStart"/>
      <w:r>
        <w:t>ym</w:t>
      </w:r>
      <w:proofErr w:type="spellEnd"/>
      <w:r>
        <w:t xml:space="preserve"> </w:t>
      </w:r>
      <w:proofErr w:type="spellStart"/>
      <w:r>
        <w:t>hertzen</w:t>
      </w:r>
      <w:proofErr w:type="spellEnd"/>
      <w:r>
        <w:t xml:space="preserve"> betrachten/ </w:t>
      </w:r>
      <w:proofErr w:type="spellStart"/>
      <w:r>
        <w:t>vnd</w:t>
      </w:r>
      <w:proofErr w:type="spellEnd"/>
      <w:r>
        <w:t xml:space="preserve"> doch den ablas </w:t>
      </w:r>
      <w:proofErr w:type="spellStart"/>
      <w:r>
        <w:t>nit</w:t>
      </w:r>
      <w:proofErr w:type="spellEnd"/>
      <w:r>
        <w:t xml:space="preserve"> gefunden haben/ </w:t>
      </w:r>
      <w:proofErr w:type="spellStart"/>
      <w:r>
        <w:t>sunderlich</w:t>
      </w:r>
      <w:proofErr w:type="spellEnd"/>
      <w:r>
        <w:t xml:space="preserve"> die </w:t>
      </w:r>
      <w:proofErr w:type="spellStart"/>
      <w:r>
        <w:t>kleyn</w:t>
      </w:r>
      <w:proofErr w:type="spellEnd"/>
      <w:r>
        <w:t xml:space="preserve"> </w:t>
      </w:r>
      <w:proofErr w:type="spellStart"/>
      <w:r>
        <w:t>achtung</w:t>
      </w:r>
      <w:proofErr w:type="spellEnd"/>
      <w:r>
        <w:t xml:space="preserve"> thun/ wie sie das gelt/ durch </w:t>
      </w:r>
      <w:proofErr w:type="spellStart"/>
      <w:r>
        <w:t>leerung</w:t>
      </w:r>
      <w:proofErr w:type="spellEnd"/>
      <w:r>
        <w:t xml:space="preserve">/ den </w:t>
      </w:r>
      <w:proofErr w:type="spellStart"/>
      <w:r>
        <w:t>leutten</w:t>
      </w:r>
      <w:proofErr w:type="spellEnd"/>
      <w:r>
        <w:t xml:space="preserve"> </w:t>
      </w:r>
      <w:proofErr w:type="spellStart"/>
      <w:r>
        <w:t>auß</w:t>
      </w:r>
      <w:proofErr w:type="spellEnd"/>
      <w:r>
        <w:t xml:space="preserve"> </w:t>
      </w:r>
      <w:proofErr w:type="spellStart"/>
      <w:r>
        <w:t>ym</w:t>
      </w:r>
      <w:proofErr w:type="spellEnd"/>
      <w:r>
        <w:t xml:space="preserve"> </w:t>
      </w:r>
      <w:proofErr w:type="spellStart"/>
      <w:r>
        <w:t>beuttel</w:t>
      </w:r>
      <w:proofErr w:type="spellEnd"/>
      <w:r>
        <w:t xml:space="preserve"> </w:t>
      </w:r>
      <w:proofErr w:type="spellStart"/>
      <w:r>
        <w:t>brengen</w:t>
      </w:r>
      <w:proofErr w:type="spellEnd"/>
      <w:r>
        <w:t xml:space="preserve">. Weyl aber </w:t>
      </w:r>
      <w:proofErr w:type="spellStart"/>
      <w:r>
        <w:t>obgenanter</w:t>
      </w:r>
      <w:proofErr w:type="spellEnd"/>
      <w:r>
        <w:t xml:space="preserve"> </w:t>
      </w:r>
      <w:proofErr w:type="spellStart"/>
      <w:r>
        <w:t>bruder</w:t>
      </w:r>
      <w:proofErr w:type="spellEnd"/>
      <w:r>
        <w:t xml:space="preserve"> Seyler an statt </w:t>
      </w:r>
      <w:proofErr w:type="spellStart"/>
      <w:r>
        <w:t>gots</w:t>
      </w:r>
      <w:proofErr w:type="spellEnd"/>
      <w:r>
        <w:t xml:space="preserve">/ </w:t>
      </w:r>
      <w:proofErr w:type="spellStart"/>
      <w:r>
        <w:t>vnd</w:t>
      </w:r>
      <w:proofErr w:type="spellEnd"/>
      <w:r>
        <w:t xml:space="preserve"> in der </w:t>
      </w:r>
      <w:proofErr w:type="spellStart"/>
      <w:r>
        <w:t>stelh</w:t>
      </w:r>
      <w:proofErr w:type="spellEnd"/>
      <w:r>
        <w:t xml:space="preserve">/ do man </w:t>
      </w:r>
      <w:proofErr w:type="spellStart"/>
      <w:r>
        <w:t>alleyn</w:t>
      </w:r>
      <w:proofErr w:type="spellEnd"/>
      <w:r>
        <w:t xml:space="preserve"> </w:t>
      </w:r>
      <w:proofErr w:type="spellStart"/>
      <w:r>
        <w:t>gottlich</w:t>
      </w:r>
      <w:proofErr w:type="spellEnd"/>
      <w:r>
        <w:t xml:space="preserve"> </w:t>
      </w:r>
      <w:proofErr w:type="spellStart"/>
      <w:r>
        <w:t>warheyt</w:t>
      </w:r>
      <w:proofErr w:type="spellEnd"/>
      <w:r>
        <w:t xml:space="preserve"> vorkundigen soll/ </w:t>
      </w:r>
      <w:proofErr w:type="spellStart"/>
      <w:r>
        <w:t>offentlich</w:t>
      </w:r>
      <w:proofErr w:type="spellEnd"/>
      <w:r>
        <w:t xml:space="preserve"> gestanden </w:t>
      </w:r>
      <w:proofErr w:type="spellStart"/>
      <w:r>
        <w:t>vnd</w:t>
      </w:r>
      <w:proofErr w:type="spellEnd"/>
      <w:r>
        <w:t xml:space="preserve"> </w:t>
      </w:r>
      <w:proofErr w:type="spellStart"/>
      <w:r>
        <w:t>außgesagt</w:t>
      </w:r>
      <w:proofErr w:type="spellEnd"/>
      <w:r>
        <w:t xml:space="preserve">/ die Wittenbergische </w:t>
      </w:r>
      <w:proofErr w:type="spellStart"/>
      <w:r>
        <w:t>propheten</w:t>
      </w:r>
      <w:proofErr w:type="spellEnd"/>
      <w:r>
        <w:t xml:space="preserve"> sein </w:t>
      </w:r>
      <w:proofErr w:type="spellStart"/>
      <w:r>
        <w:t>got</w:t>
      </w:r>
      <w:proofErr w:type="spellEnd"/>
      <w:r>
        <w:t xml:space="preserve"> </w:t>
      </w:r>
      <w:proofErr w:type="spellStart"/>
      <w:r>
        <w:t>vnd</w:t>
      </w:r>
      <w:proofErr w:type="spellEnd"/>
      <w:r>
        <w:t xml:space="preserve"> der </w:t>
      </w:r>
      <w:proofErr w:type="spellStart"/>
      <w:r>
        <w:t>schrifft</w:t>
      </w:r>
      <w:proofErr w:type="spellEnd"/>
      <w:r>
        <w:t xml:space="preserve">/ wie oben </w:t>
      </w:r>
      <w:proofErr w:type="spellStart"/>
      <w:r>
        <w:t>berürt</w:t>
      </w:r>
      <w:proofErr w:type="spellEnd"/>
      <w:r>
        <w:t xml:space="preserve">/ </w:t>
      </w:r>
      <w:proofErr w:type="spellStart"/>
      <w:r>
        <w:t>endgegen</w:t>
      </w:r>
      <w:proofErr w:type="spellEnd"/>
      <w:r>
        <w:t xml:space="preserve"> </w:t>
      </w:r>
      <w:proofErr w:type="spellStart"/>
      <w:r>
        <w:t>vnnd</w:t>
      </w:r>
      <w:proofErr w:type="spellEnd"/>
      <w:r>
        <w:t xml:space="preserve"> </w:t>
      </w:r>
      <w:proofErr w:type="spellStart"/>
      <w:r>
        <w:t>tzu</w:t>
      </w:r>
      <w:proofErr w:type="spellEnd"/>
      <w:r>
        <w:t xml:space="preserve"> wider/ Hab ich durch die </w:t>
      </w:r>
      <w:proofErr w:type="spellStart"/>
      <w:r>
        <w:t>brüder</w:t>
      </w:r>
      <w:proofErr w:type="spellEnd"/>
      <w:r>
        <w:t xml:space="preserve">/ gedachtem </w:t>
      </w:r>
      <w:proofErr w:type="spellStart"/>
      <w:r>
        <w:t>bruder</w:t>
      </w:r>
      <w:proofErr w:type="spellEnd"/>
      <w:r>
        <w:t xml:space="preserve"> Francisco </w:t>
      </w:r>
      <w:proofErr w:type="spellStart"/>
      <w:r>
        <w:t>entpotten</w:t>
      </w:r>
      <w:proofErr w:type="spellEnd"/>
      <w:r>
        <w:t xml:space="preserve"> ich </w:t>
      </w:r>
      <w:proofErr w:type="spellStart"/>
      <w:r>
        <w:t>wöl</w:t>
      </w:r>
      <w:proofErr w:type="spellEnd"/>
      <w:r>
        <w:t xml:space="preserve"> </w:t>
      </w:r>
      <w:proofErr w:type="spellStart"/>
      <w:r>
        <w:t>yhm</w:t>
      </w:r>
      <w:proofErr w:type="spellEnd"/>
      <w:r>
        <w:t xml:space="preserve"> </w:t>
      </w:r>
      <w:proofErr w:type="spellStart"/>
      <w:r>
        <w:t>meynen</w:t>
      </w:r>
      <w:proofErr w:type="spellEnd"/>
      <w:r>
        <w:t xml:space="preserve"> </w:t>
      </w:r>
      <w:proofErr w:type="spellStart"/>
      <w:r>
        <w:t>gruß</w:t>
      </w:r>
      <w:proofErr w:type="spellEnd"/>
      <w:r>
        <w:t xml:space="preserve"> von Wittenberg zu schicken/ in </w:t>
      </w:r>
      <w:proofErr w:type="spellStart"/>
      <w:r>
        <w:t>meynung</w:t>
      </w:r>
      <w:proofErr w:type="spellEnd"/>
      <w:r>
        <w:t xml:space="preserve"> etwas von </w:t>
      </w:r>
      <w:proofErr w:type="spellStart"/>
      <w:r>
        <w:t>yhm</w:t>
      </w:r>
      <w:proofErr w:type="spellEnd"/>
      <w:r>
        <w:t xml:space="preserve">/ das mir noch </w:t>
      </w:r>
      <w:proofErr w:type="spellStart"/>
      <w:r>
        <w:t>vnbewust</w:t>
      </w:r>
      <w:proofErr w:type="spellEnd"/>
      <w:r>
        <w:t xml:space="preserve"> zu </w:t>
      </w:r>
      <w:proofErr w:type="spellStart"/>
      <w:r>
        <w:t>begreyffen</w:t>
      </w:r>
      <w:proofErr w:type="spellEnd"/>
      <w:r>
        <w:t xml:space="preserve">. </w:t>
      </w:r>
    </w:p>
    <w:p w14:paraId="04C46069" w14:textId="77777777" w:rsidR="00C20EBB" w:rsidRDefault="00C20EBB" w:rsidP="00C20EBB">
      <w:pPr>
        <w:pStyle w:val="StandardWeb"/>
      </w:pPr>
      <w:r>
        <w:t xml:space="preserve">Das ist </w:t>
      </w:r>
      <w:proofErr w:type="spellStart"/>
      <w:r>
        <w:t>yhm</w:t>
      </w:r>
      <w:proofErr w:type="spellEnd"/>
      <w:r>
        <w:t xml:space="preserve"> gar </w:t>
      </w:r>
      <w:proofErr w:type="spellStart"/>
      <w:r>
        <w:t>vngefellig</w:t>
      </w:r>
      <w:proofErr w:type="spellEnd"/>
      <w:r>
        <w:t xml:space="preserve"> gewest/ derwegen hab ich von stunden an sein </w:t>
      </w:r>
      <w:proofErr w:type="spellStart"/>
      <w:r>
        <w:t>vngekochten</w:t>
      </w:r>
      <w:proofErr w:type="spellEnd"/>
      <w:r>
        <w:t xml:space="preserve"> </w:t>
      </w:r>
      <w:proofErr w:type="spellStart"/>
      <w:r>
        <w:t>stichling</w:t>
      </w:r>
      <w:proofErr w:type="spellEnd"/>
      <w:r>
        <w:t xml:space="preserve"> empfangen. </w:t>
      </w:r>
      <w:proofErr w:type="spellStart"/>
      <w:r>
        <w:t>Vnder</w:t>
      </w:r>
      <w:proofErr w:type="spellEnd"/>
      <w:r>
        <w:t xml:space="preserve"> andern </w:t>
      </w:r>
      <w:proofErr w:type="spellStart"/>
      <w:r>
        <w:t>schreybt</w:t>
      </w:r>
      <w:proofErr w:type="spellEnd"/>
      <w:r>
        <w:t xml:space="preserve"> der Seyler </w:t>
      </w:r>
      <w:proofErr w:type="spellStart"/>
      <w:r>
        <w:t>alßo</w:t>
      </w:r>
      <w:proofErr w:type="spellEnd"/>
      <w:r>
        <w:t xml:space="preserve">/ Soll man </w:t>
      </w:r>
      <w:proofErr w:type="spellStart"/>
      <w:r>
        <w:t>schweygen</w:t>
      </w:r>
      <w:proofErr w:type="spellEnd"/>
      <w:r>
        <w:t xml:space="preserve">/ </w:t>
      </w:r>
      <w:proofErr w:type="spellStart"/>
      <w:r>
        <w:t>wan</w:t>
      </w:r>
      <w:proofErr w:type="spellEnd"/>
      <w:r>
        <w:t xml:space="preserve"> </w:t>
      </w:r>
      <w:proofErr w:type="spellStart"/>
      <w:r>
        <w:t>etzliche</w:t>
      </w:r>
      <w:proofErr w:type="spellEnd"/>
      <w:r>
        <w:t xml:space="preserve"> offenbarlich irren/ </w:t>
      </w:r>
      <w:proofErr w:type="spellStart"/>
      <w:r>
        <w:t>auff</w:t>
      </w:r>
      <w:proofErr w:type="spellEnd"/>
      <w:r>
        <w:t xml:space="preserve"> das/ das </w:t>
      </w:r>
      <w:proofErr w:type="spellStart"/>
      <w:r>
        <w:t>volck</w:t>
      </w:r>
      <w:proofErr w:type="spellEnd"/>
      <w:r>
        <w:t xml:space="preserve"> </w:t>
      </w:r>
      <w:proofErr w:type="spellStart"/>
      <w:r>
        <w:t>vorfürt</w:t>
      </w:r>
      <w:proofErr w:type="spellEnd"/>
      <w:r>
        <w:t xml:space="preserve"> </w:t>
      </w:r>
      <w:proofErr w:type="spellStart"/>
      <w:r>
        <w:t>vnd</w:t>
      </w:r>
      <w:proofErr w:type="spellEnd"/>
      <w:r>
        <w:t xml:space="preserve"> betrogen </w:t>
      </w:r>
      <w:proofErr w:type="spellStart"/>
      <w:r>
        <w:t>wirt</w:t>
      </w:r>
      <w:proofErr w:type="spellEnd"/>
      <w:r>
        <w:t xml:space="preserve">? </w:t>
      </w:r>
      <w:proofErr w:type="spellStart"/>
      <w:r>
        <w:t>Dißer</w:t>
      </w:r>
      <w:proofErr w:type="spellEnd"/>
      <w:r>
        <w:t xml:space="preserve"> frage </w:t>
      </w:r>
      <w:proofErr w:type="spellStart"/>
      <w:r>
        <w:t>antwort</w:t>
      </w:r>
      <w:proofErr w:type="spellEnd"/>
      <w:r>
        <w:t xml:space="preserve"> der Seyler selbst/ das sie </w:t>
      </w:r>
      <w:proofErr w:type="spellStart"/>
      <w:r>
        <w:t>fernn</w:t>
      </w:r>
      <w:proofErr w:type="spellEnd"/>
      <w:r>
        <w:t xml:space="preserve"> von </w:t>
      </w:r>
      <w:proofErr w:type="spellStart"/>
      <w:r>
        <w:t>vns</w:t>
      </w:r>
      <w:proofErr w:type="spellEnd"/>
      <w:r>
        <w:t xml:space="preserve">/ wir wollen </w:t>
      </w:r>
      <w:proofErr w:type="spellStart"/>
      <w:r>
        <w:t>nit</w:t>
      </w:r>
      <w:proofErr w:type="spellEnd"/>
      <w:r>
        <w:t xml:space="preserve"> </w:t>
      </w:r>
      <w:proofErr w:type="spellStart"/>
      <w:r>
        <w:t>hunde</w:t>
      </w:r>
      <w:proofErr w:type="spellEnd"/>
      <w:r>
        <w:t xml:space="preserve"> sein/ die </w:t>
      </w:r>
      <w:proofErr w:type="spellStart"/>
      <w:r>
        <w:t>nit</w:t>
      </w:r>
      <w:proofErr w:type="spellEnd"/>
      <w:r>
        <w:t xml:space="preserve"> bellen </w:t>
      </w:r>
      <w:proofErr w:type="spellStart"/>
      <w:r>
        <w:t>künnen</w:t>
      </w:r>
      <w:proofErr w:type="spellEnd"/>
      <w:r>
        <w:t xml:space="preserve">. </w:t>
      </w:r>
    </w:p>
    <w:p w14:paraId="7CB34BB8" w14:textId="77777777" w:rsidR="00C20EBB" w:rsidRDefault="00C20EBB" w:rsidP="00C20EBB">
      <w:pPr>
        <w:pStyle w:val="StandardWeb"/>
      </w:pPr>
      <w:proofErr w:type="spellStart"/>
      <w:r>
        <w:t>Hatt</w:t>
      </w:r>
      <w:proofErr w:type="spellEnd"/>
      <w:r>
        <w:t xml:space="preserve"> nicht lieber </w:t>
      </w:r>
      <w:proofErr w:type="spellStart"/>
      <w:r>
        <w:t>bruder</w:t>
      </w:r>
      <w:proofErr w:type="spellEnd"/>
      <w:r>
        <w:t xml:space="preserve"> </w:t>
      </w:r>
      <w:proofErr w:type="spellStart"/>
      <w:r>
        <w:t>Francisce</w:t>
      </w:r>
      <w:proofErr w:type="spellEnd"/>
      <w:r>
        <w:t xml:space="preserve">/ </w:t>
      </w:r>
      <w:proofErr w:type="spellStart"/>
      <w:r>
        <w:t>meyn</w:t>
      </w:r>
      <w:proofErr w:type="spellEnd"/>
      <w:r>
        <w:t xml:space="preserve"> </w:t>
      </w:r>
      <w:proofErr w:type="spellStart"/>
      <w:r>
        <w:t>doctor</w:t>
      </w:r>
      <w:proofErr w:type="spellEnd"/>
      <w:r>
        <w:t xml:space="preserve"> Martinus </w:t>
      </w:r>
      <w:proofErr w:type="spellStart"/>
      <w:r>
        <w:t>villmals</w:t>
      </w:r>
      <w:proofErr w:type="spellEnd"/>
      <w:r>
        <w:t xml:space="preserve"> </w:t>
      </w:r>
      <w:proofErr w:type="spellStart"/>
      <w:r>
        <w:t>begert</w:t>
      </w:r>
      <w:proofErr w:type="spellEnd"/>
      <w:r>
        <w:t xml:space="preserve"> er </w:t>
      </w:r>
      <w:proofErr w:type="spellStart"/>
      <w:r>
        <w:t>wülde</w:t>
      </w:r>
      <w:proofErr w:type="spellEnd"/>
      <w:r>
        <w:t xml:space="preserve"> sich gern/ durch die </w:t>
      </w:r>
      <w:proofErr w:type="spellStart"/>
      <w:r>
        <w:t>schrifft</w:t>
      </w:r>
      <w:proofErr w:type="spellEnd"/>
      <w:r>
        <w:t xml:space="preserve"> lasse </w:t>
      </w:r>
      <w:proofErr w:type="spellStart"/>
      <w:r>
        <w:t>weyßen</w:t>
      </w:r>
      <w:proofErr w:type="spellEnd"/>
      <w:r>
        <w:t xml:space="preserve">? Des </w:t>
      </w:r>
      <w:proofErr w:type="spellStart"/>
      <w:r>
        <w:t>gleychen</w:t>
      </w:r>
      <w:proofErr w:type="spellEnd"/>
      <w:r>
        <w:t xml:space="preserve"> </w:t>
      </w:r>
      <w:proofErr w:type="spellStart"/>
      <w:r>
        <w:t>byn</w:t>
      </w:r>
      <w:proofErr w:type="spellEnd"/>
      <w:r>
        <w:t xml:space="preserve"> ich noch </w:t>
      </w:r>
      <w:proofErr w:type="spellStart"/>
      <w:r>
        <w:t>erpütig</w:t>
      </w:r>
      <w:proofErr w:type="spellEnd"/>
      <w:r>
        <w:t xml:space="preserve">/ von </w:t>
      </w:r>
      <w:proofErr w:type="spellStart"/>
      <w:r>
        <w:t>eynem</w:t>
      </w:r>
      <w:proofErr w:type="spellEnd"/>
      <w:r>
        <w:t xml:space="preserve"> </w:t>
      </w:r>
      <w:proofErr w:type="spellStart"/>
      <w:r>
        <w:t>vngelarten</w:t>
      </w:r>
      <w:proofErr w:type="spellEnd"/>
      <w:r>
        <w:t xml:space="preserve"> </w:t>
      </w:r>
      <w:proofErr w:type="spellStart"/>
      <w:r>
        <w:t>kindlein</w:t>
      </w:r>
      <w:proofErr w:type="spellEnd"/>
      <w:r>
        <w:t xml:space="preserve"> zu lernen/ das mich von </w:t>
      </w:r>
      <w:proofErr w:type="spellStart"/>
      <w:r>
        <w:t>irrungen</w:t>
      </w:r>
      <w:proofErr w:type="spellEnd"/>
      <w:r>
        <w:t xml:space="preserve"> </w:t>
      </w:r>
      <w:proofErr w:type="spellStart"/>
      <w:r>
        <w:t>abfüren</w:t>
      </w:r>
      <w:proofErr w:type="spellEnd"/>
      <w:r>
        <w:t xml:space="preserve"> </w:t>
      </w:r>
      <w:proofErr w:type="spellStart"/>
      <w:r>
        <w:t>vnd</w:t>
      </w:r>
      <w:proofErr w:type="spellEnd"/>
      <w:r>
        <w:t xml:space="preserve"> </w:t>
      </w:r>
      <w:proofErr w:type="spellStart"/>
      <w:r>
        <w:t>vnder</w:t>
      </w:r>
      <w:proofErr w:type="spellEnd"/>
      <w:r>
        <w:t xml:space="preserve"> </w:t>
      </w:r>
      <w:proofErr w:type="spellStart"/>
      <w:r>
        <w:t>richt</w:t>
      </w:r>
      <w:proofErr w:type="spellEnd"/>
      <w:r>
        <w:t xml:space="preserve"> </w:t>
      </w:r>
      <w:proofErr w:type="spellStart"/>
      <w:r>
        <w:t>magk</w:t>
      </w:r>
      <w:proofErr w:type="spellEnd"/>
      <w:r>
        <w:t xml:space="preserve">/ ich </w:t>
      </w:r>
      <w:proofErr w:type="spellStart"/>
      <w:r>
        <w:t>geschweych</w:t>
      </w:r>
      <w:proofErr w:type="spellEnd"/>
      <w:r>
        <w:t xml:space="preserve">/ das mir wider seyn </w:t>
      </w:r>
      <w:proofErr w:type="spellStart"/>
      <w:r>
        <w:t>solt</w:t>
      </w:r>
      <w:proofErr w:type="spellEnd"/>
      <w:r>
        <w:t xml:space="preserve">/ von </w:t>
      </w:r>
      <w:proofErr w:type="spellStart"/>
      <w:r>
        <w:t>eynem</w:t>
      </w:r>
      <w:proofErr w:type="spellEnd"/>
      <w:r>
        <w:t xml:space="preserve"> zu lernen/ der </w:t>
      </w:r>
      <w:proofErr w:type="spellStart"/>
      <w:r>
        <w:t>eyn</w:t>
      </w:r>
      <w:proofErr w:type="spellEnd"/>
      <w:r>
        <w:t xml:space="preserve"> </w:t>
      </w:r>
      <w:proofErr w:type="spellStart"/>
      <w:r>
        <w:t>seyl</w:t>
      </w:r>
      <w:proofErr w:type="spellEnd"/>
      <w:r>
        <w:t xml:space="preserve"> 40 </w:t>
      </w:r>
      <w:proofErr w:type="spellStart"/>
      <w:r>
        <w:t>iar</w:t>
      </w:r>
      <w:proofErr w:type="spellEnd"/>
      <w:r>
        <w:t xml:space="preserve"> </w:t>
      </w:r>
      <w:proofErr w:type="spellStart"/>
      <w:r>
        <w:t>vmb</w:t>
      </w:r>
      <w:proofErr w:type="spellEnd"/>
      <w:r>
        <w:t xml:space="preserve"> den </w:t>
      </w:r>
      <w:proofErr w:type="spellStart"/>
      <w:r>
        <w:t>nabel</w:t>
      </w:r>
      <w:proofErr w:type="spellEnd"/>
      <w:r>
        <w:t xml:space="preserve"> </w:t>
      </w:r>
      <w:proofErr w:type="spellStart"/>
      <w:r>
        <w:t>gegurt</w:t>
      </w:r>
      <w:proofErr w:type="spellEnd"/>
      <w:r>
        <w:t xml:space="preserve">/ </w:t>
      </w:r>
      <w:proofErr w:type="spellStart"/>
      <w:r>
        <w:t>vnd</w:t>
      </w:r>
      <w:proofErr w:type="spellEnd"/>
      <w:r>
        <w:t xml:space="preserve"> den Psalter </w:t>
      </w:r>
      <w:proofErr w:type="spellStart"/>
      <w:r>
        <w:t>außwendig</w:t>
      </w:r>
      <w:proofErr w:type="spellEnd"/>
      <w:r>
        <w:t xml:space="preserve"> </w:t>
      </w:r>
      <w:proofErr w:type="spellStart"/>
      <w:r>
        <w:t>syngen</w:t>
      </w:r>
      <w:proofErr w:type="spellEnd"/>
      <w:r>
        <w:t xml:space="preserve"> </w:t>
      </w:r>
      <w:proofErr w:type="spellStart"/>
      <w:r>
        <w:t>kan</w:t>
      </w:r>
      <w:proofErr w:type="spellEnd"/>
      <w:r>
        <w:t xml:space="preserve">. </w:t>
      </w:r>
      <w:proofErr w:type="spellStart"/>
      <w:r>
        <w:t>Behütt</w:t>
      </w:r>
      <w:proofErr w:type="spellEnd"/>
      <w:r>
        <w:t xml:space="preserve"> mich der </w:t>
      </w:r>
      <w:proofErr w:type="spellStart"/>
      <w:r>
        <w:t>barmhertzige</w:t>
      </w:r>
      <w:proofErr w:type="spellEnd"/>
      <w:r>
        <w:t xml:space="preserve"> </w:t>
      </w:r>
      <w:proofErr w:type="spellStart"/>
      <w:r>
        <w:t>gott</w:t>
      </w:r>
      <w:proofErr w:type="spellEnd"/>
      <w:r>
        <w:t xml:space="preserve">/ das ich </w:t>
      </w:r>
      <w:proofErr w:type="spellStart"/>
      <w:r>
        <w:t>fursetziglich</w:t>
      </w:r>
      <w:proofErr w:type="spellEnd"/>
      <w:r>
        <w:t xml:space="preserve">/ </w:t>
      </w:r>
      <w:proofErr w:type="spellStart"/>
      <w:r>
        <w:t>meynem</w:t>
      </w:r>
      <w:proofErr w:type="spellEnd"/>
      <w:r>
        <w:t xml:space="preserve"> </w:t>
      </w:r>
      <w:proofErr w:type="spellStart"/>
      <w:r>
        <w:t>grösten</w:t>
      </w:r>
      <w:proofErr w:type="spellEnd"/>
      <w:r>
        <w:t xml:space="preserve"> </w:t>
      </w:r>
      <w:proofErr w:type="spellStart"/>
      <w:r>
        <w:t>feyndt</w:t>
      </w:r>
      <w:proofErr w:type="spellEnd"/>
      <w:r>
        <w:t xml:space="preserve">/ ein </w:t>
      </w:r>
      <w:proofErr w:type="spellStart"/>
      <w:r>
        <w:t>yrrisch</w:t>
      </w:r>
      <w:proofErr w:type="spellEnd"/>
      <w:r>
        <w:t xml:space="preserve"> leer eingebe/ was </w:t>
      </w:r>
      <w:proofErr w:type="spellStart"/>
      <w:r>
        <w:t>darffstu</w:t>
      </w:r>
      <w:proofErr w:type="spellEnd"/>
      <w:r>
        <w:t xml:space="preserve"> </w:t>
      </w:r>
      <w:proofErr w:type="spellStart"/>
      <w:r>
        <w:t>dan</w:t>
      </w:r>
      <w:proofErr w:type="spellEnd"/>
      <w:r>
        <w:t xml:space="preserve">/ Seyler/ </w:t>
      </w:r>
      <w:proofErr w:type="spellStart"/>
      <w:r>
        <w:t>vber</w:t>
      </w:r>
      <w:proofErr w:type="spellEnd"/>
      <w:r>
        <w:t xml:space="preserve"> die Wittenbergisch/ in </w:t>
      </w:r>
      <w:proofErr w:type="spellStart"/>
      <w:r>
        <w:t>gemeyn</w:t>
      </w:r>
      <w:proofErr w:type="spellEnd"/>
      <w:r>
        <w:t xml:space="preserve"> </w:t>
      </w:r>
      <w:proofErr w:type="spellStart"/>
      <w:r>
        <w:t>schreyhen</w:t>
      </w:r>
      <w:proofErr w:type="spellEnd"/>
      <w:r>
        <w:t xml:space="preserve">/ als wider die </w:t>
      </w:r>
      <w:proofErr w:type="spellStart"/>
      <w:r>
        <w:t>gene</w:t>
      </w:r>
      <w:proofErr w:type="spellEnd"/>
      <w:r>
        <w:t xml:space="preserve">/ die durch </w:t>
      </w:r>
      <w:proofErr w:type="spellStart"/>
      <w:r>
        <w:t>yrthumb</w:t>
      </w:r>
      <w:proofErr w:type="spellEnd"/>
      <w:r>
        <w:t xml:space="preserve"> das </w:t>
      </w:r>
      <w:proofErr w:type="spellStart"/>
      <w:r>
        <w:t>volck</w:t>
      </w:r>
      <w:proofErr w:type="spellEnd"/>
      <w:r>
        <w:t xml:space="preserve"> betrieben. Du </w:t>
      </w:r>
      <w:proofErr w:type="spellStart"/>
      <w:r>
        <w:t>zelest</w:t>
      </w:r>
      <w:proofErr w:type="spellEnd"/>
      <w:r>
        <w:t xml:space="preserve"> dich mit den </w:t>
      </w:r>
      <w:proofErr w:type="spellStart"/>
      <w:r>
        <w:t>hunden</w:t>
      </w:r>
      <w:proofErr w:type="spellEnd"/>
      <w:r>
        <w:t xml:space="preserve"> der </w:t>
      </w:r>
      <w:proofErr w:type="spellStart"/>
      <w:r>
        <w:t>schrifft</w:t>
      </w:r>
      <w:proofErr w:type="spellEnd"/>
      <w:r>
        <w:t xml:space="preserve">/ Nu </w:t>
      </w:r>
      <w:proofErr w:type="spellStart"/>
      <w:r>
        <w:t>bistu</w:t>
      </w:r>
      <w:proofErr w:type="spellEnd"/>
      <w:r>
        <w:t xml:space="preserve"> </w:t>
      </w:r>
      <w:proofErr w:type="spellStart"/>
      <w:r>
        <w:t>nit</w:t>
      </w:r>
      <w:proofErr w:type="spellEnd"/>
      <w:r>
        <w:t xml:space="preserve"> ein </w:t>
      </w:r>
      <w:proofErr w:type="spellStart"/>
      <w:r>
        <w:t>schwirmischer</w:t>
      </w:r>
      <w:proofErr w:type="spellEnd"/>
      <w:r>
        <w:t xml:space="preserve"> oder </w:t>
      </w:r>
      <w:proofErr w:type="spellStart"/>
      <w:r>
        <w:t>irrischer</w:t>
      </w:r>
      <w:proofErr w:type="spellEnd"/>
      <w:r>
        <w:t xml:space="preserve"> </w:t>
      </w:r>
      <w:proofErr w:type="spellStart"/>
      <w:r>
        <w:t>hund</w:t>
      </w:r>
      <w:proofErr w:type="spellEnd"/>
      <w:r>
        <w:t xml:space="preserve">/ den die </w:t>
      </w:r>
      <w:proofErr w:type="spellStart"/>
      <w:r>
        <w:t>hundßfliegen</w:t>
      </w:r>
      <w:proofErr w:type="spellEnd"/>
      <w:r>
        <w:t xml:space="preserve"> </w:t>
      </w:r>
      <w:proofErr w:type="spellStart"/>
      <w:r>
        <w:t>vnd</w:t>
      </w:r>
      <w:proofErr w:type="spellEnd"/>
      <w:r>
        <w:t xml:space="preserve"> gelt saugen </w:t>
      </w:r>
      <w:proofErr w:type="spellStart"/>
      <w:r>
        <w:t>beyssen</w:t>
      </w:r>
      <w:proofErr w:type="spellEnd"/>
      <w:r>
        <w:t xml:space="preserve">/ </w:t>
      </w:r>
      <w:proofErr w:type="spellStart"/>
      <w:r>
        <w:t>ßo</w:t>
      </w:r>
      <w:proofErr w:type="spellEnd"/>
      <w:r>
        <w:t xml:space="preserve"> </w:t>
      </w:r>
      <w:proofErr w:type="spellStart"/>
      <w:r>
        <w:t>bylle</w:t>
      </w:r>
      <w:proofErr w:type="spellEnd"/>
      <w:r>
        <w:t xml:space="preserve"> </w:t>
      </w:r>
      <w:proofErr w:type="spellStart"/>
      <w:r>
        <w:t>vnd</w:t>
      </w:r>
      <w:proofErr w:type="spellEnd"/>
      <w:r>
        <w:t xml:space="preserve"> </w:t>
      </w:r>
      <w:proofErr w:type="spellStart"/>
      <w:r>
        <w:t>schrey</w:t>
      </w:r>
      <w:proofErr w:type="spellEnd"/>
      <w:r>
        <w:t xml:space="preserve"> </w:t>
      </w:r>
      <w:proofErr w:type="spellStart"/>
      <w:r>
        <w:t>vns</w:t>
      </w:r>
      <w:proofErr w:type="spellEnd"/>
      <w:r>
        <w:t xml:space="preserve">/ ein </w:t>
      </w:r>
      <w:proofErr w:type="spellStart"/>
      <w:r>
        <w:t>geschrey</w:t>
      </w:r>
      <w:proofErr w:type="spellEnd"/>
      <w:r>
        <w:t xml:space="preserve">/ </w:t>
      </w:r>
      <w:proofErr w:type="spellStart"/>
      <w:r>
        <w:t>auß</w:t>
      </w:r>
      <w:proofErr w:type="spellEnd"/>
      <w:r>
        <w:t xml:space="preserve"> der </w:t>
      </w:r>
      <w:proofErr w:type="spellStart"/>
      <w:r>
        <w:t>heylige</w:t>
      </w:r>
      <w:proofErr w:type="spellEnd"/>
      <w:r>
        <w:t xml:space="preserve"> </w:t>
      </w:r>
      <w:proofErr w:type="spellStart"/>
      <w:r>
        <w:t>schrifft</w:t>
      </w:r>
      <w:proofErr w:type="spellEnd"/>
      <w:r>
        <w:t xml:space="preserve">/ </w:t>
      </w:r>
      <w:proofErr w:type="spellStart"/>
      <w:r>
        <w:t>vnd</w:t>
      </w:r>
      <w:proofErr w:type="spellEnd"/>
      <w:r>
        <w:t xml:space="preserve"> leer mich/ </w:t>
      </w:r>
      <w:proofErr w:type="spellStart"/>
      <w:r>
        <w:t>dan</w:t>
      </w:r>
      <w:proofErr w:type="spellEnd"/>
      <w:r>
        <w:t xml:space="preserve"> ich </w:t>
      </w:r>
      <w:proofErr w:type="spellStart"/>
      <w:r>
        <w:t>begere</w:t>
      </w:r>
      <w:proofErr w:type="spellEnd"/>
      <w:r>
        <w:t xml:space="preserve"> </w:t>
      </w:r>
      <w:proofErr w:type="spellStart"/>
      <w:r>
        <w:t>auß</w:t>
      </w:r>
      <w:proofErr w:type="spellEnd"/>
      <w:r>
        <w:t xml:space="preserve"> </w:t>
      </w:r>
      <w:proofErr w:type="spellStart"/>
      <w:r>
        <w:t>hertzen</w:t>
      </w:r>
      <w:proofErr w:type="spellEnd"/>
      <w:r>
        <w:t xml:space="preserve"> zu wissen/ das der ablas </w:t>
      </w:r>
      <w:proofErr w:type="spellStart"/>
      <w:r>
        <w:t>deiure</w:t>
      </w:r>
      <w:proofErr w:type="spellEnd"/>
      <w:r>
        <w:t xml:space="preserve"> </w:t>
      </w:r>
      <w:proofErr w:type="spellStart"/>
      <w:r>
        <w:t>biuino</w:t>
      </w:r>
      <w:proofErr w:type="spellEnd"/>
      <w:r>
        <w:t xml:space="preserve"> eingesetzt/ das ist in der </w:t>
      </w:r>
      <w:proofErr w:type="spellStart"/>
      <w:r>
        <w:t>heylige</w:t>
      </w:r>
      <w:proofErr w:type="spellEnd"/>
      <w:r>
        <w:t xml:space="preserve"> </w:t>
      </w:r>
      <w:proofErr w:type="spellStart"/>
      <w:r>
        <w:t>schrifft</w:t>
      </w:r>
      <w:proofErr w:type="spellEnd"/>
      <w:r>
        <w:t xml:space="preserve"> </w:t>
      </w:r>
      <w:proofErr w:type="spellStart"/>
      <w:r>
        <w:t>eingeleybte</w:t>
      </w:r>
      <w:proofErr w:type="spellEnd"/>
      <w:r>
        <w:t xml:space="preserve"> sey. </w:t>
      </w:r>
    </w:p>
    <w:p w14:paraId="056CDF2A" w14:textId="77777777" w:rsidR="00C20EBB" w:rsidRDefault="00C20EBB" w:rsidP="00C20EBB">
      <w:pPr>
        <w:pStyle w:val="StandardWeb"/>
      </w:pPr>
      <w:r>
        <w:t xml:space="preserve">Ich hoff auch/ </w:t>
      </w:r>
      <w:proofErr w:type="spellStart"/>
      <w:r>
        <w:t>meyn</w:t>
      </w:r>
      <w:proofErr w:type="spellEnd"/>
      <w:r>
        <w:t xml:space="preserve"> Seyler/ du werdest mir ein </w:t>
      </w:r>
      <w:proofErr w:type="spellStart"/>
      <w:r>
        <w:t>dapffere</w:t>
      </w:r>
      <w:proofErr w:type="spellEnd"/>
      <w:r>
        <w:t xml:space="preserve"> </w:t>
      </w:r>
      <w:proofErr w:type="spellStart"/>
      <w:r>
        <w:t>schutzred</w:t>
      </w:r>
      <w:proofErr w:type="spellEnd"/>
      <w:r>
        <w:t xml:space="preserve"> schicken/ </w:t>
      </w:r>
      <w:proofErr w:type="spellStart"/>
      <w:r>
        <w:t>dan</w:t>
      </w:r>
      <w:proofErr w:type="spellEnd"/>
      <w:r>
        <w:t xml:space="preserve"> du </w:t>
      </w:r>
      <w:proofErr w:type="spellStart"/>
      <w:r>
        <w:t>auff</w:t>
      </w:r>
      <w:proofErr w:type="spellEnd"/>
      <w:r>
        <w:t xml:space="preserve"> S. </w:t>
      </w:r>
      <w:proofErr w:type="spellStart"/>
      <w:r>
        <w:t>Annebergk</w:t>
      </w:r>
      <w:proofErr w:type="spellEnd"/>
      <w:r>
        <w:t xml:space="preserve"> gethan hast. Du sprachst/ frage dein </w:t>
      </w:r>
      <w:proofErr w:type="spellStart"/>
      <w:r>
        <w:t>Seniores</w:t>
      </w:r>
      <w:proofErr w:type="spellEnd"/>
      <w:r>
        <w:t xml:space="preserve"> </w:t>
      </w:r>
      <w:proofErr w:type="spellStart"/>
      <w:r>
        <w:t>vnnd</w:t>
      </w:r>
      <w:proofErr w:type="spellEnd"/>
      <w:r>
        <w:t xml:space="preserve"> </w:t>
      </w:r>
      <w:proofErr w:type="spellStart"/>
      <w:r>
        <w:t>ßo</w:t>
      </w:r>
      <w:proofErr w:type="spellEnd"/>
      <w:r>
        <w:t xml:space="preserve"> werden sie dich berichten/ ich </w:t>
      </w:r>
      <w:proofErr w:type="spellStart"/>
      <w:r>
        <w:t>meyn</w:t>
      </w:r>
      <w:proofErr w:type="spellEnd"/>
      <w:r>
        <w:t xml:space="preserve"> du </w:t>
      </w:r>
      <w:proofErr w:type="spellStart"/>
      <w:r>
        <w:t>hettest</w:t>
      </w:r>
      <w:proofErr w:type="spellEnd"/>
      <w:r>
        <w:t xml:space="preserve"> </w:t>
      </w:r>
      <w:proofErr w:type="spellStart"/>
      <w:r>
        <w:t>bereytt</w:t>
      </w:r>
      <w:proofErr w:type="spellEnd"/>
      <w:r>
        <w:t xml:space="preserve"> die </w:t>
      </w:r>
      <w:proofErr w:type="spellStart"/>
      <w:r>
        <w:t>pfeuffen</w:t>
      </w:r>
      <w:proofErr w:type="spellEnd"/>
      <w:r>
        <w:t xml:space="preserve"> </w:t>
      </w:r>
      <w:proofErr w:type="spellStart"/>
      <w:r>
        <w:t>auß</w:t>
      </w:r>
      <w:proofErr w:type="spellEnd"/>
      <w:r>
        <w:t xml:space="preserve"> dem </w:t>
      </w:r>
      <w:proofErr w:type="spellStart"/>
      <w:r>
        <w:t>hundtsmaull</w:t>
      </w:r>
      <w:proofErr w:type="spellEnd"/>
      <w:r>
        <w:t xml:space="preserve"> </w:t>
      </w:r>
      <w:proofErr w:type="spellStart"/>
      <w:r>
        <w:t>vorloren</w:t>
      </w:r>
      <w:proofErr w:type="spellEnd"/>
      <w:r>
        <w:t xml:space="preserve">/ </w:t>
      </w:r>
      <w:proofErr w:type="spellStart"/>
      <w:r>
        <w:t>dan</w:t>
      </w:r>
      <w:proofErr w:type="spellEnd"/>
      <w:r>
        <w:t xml:space="preserve"> </w:t>
      </w:r>
      <w:proofErr w:type="spellStart"/>
      <w:r>
        <w:t>werestu</w:t>
      </w:r>
      <w:proofErr w:type="spellEnd"/>
      <w:r>
        <w:t xml:space="preserve">/ ein </w:t>
      </w:r>
      <w:proofErr w:type="spellStart"/>
      <w:r>
        <w:t>hundt</w:t>
      </w:r>
      <w:proofErr w:type="spellEnd"/>
      <w:r>
        <w:t xml:space="preserve"> gewest/ der bellen </w:t>
      </w:r>
      <w:proofErr w:type="spellStart"/>
      <w:r>
        <w:t>kan</w:t>
      </w:r>
      <w:proofErr w:type="spellEnd"/>
      <w:r>
        <w:t xml:space="preserve">/ du </w:t>
      </w:r>
      <w:proofErr w:type="spellStart"/>
      <w:r>
        <w:t>hettest</w:t>
      </w:r>
      <w:proofErr w:type="spellEnd"/>
      <w:r>
        <w:t xml:space="preserve"> </w:t>
      </w:r>
      <w:proofErr w:type="spellStart"/>
      <w:r>
        <w:t>antzweyffel</w:t>
      </w:r>
      <w:proofErr w:type="spellEnd"/>
      <w:r>
        <w:t xml:space="preserve">/ mit der </w:t>
      </w:r>
      <w:proofErr w:type="spellStart"/>
      <w:r>
        <w:t>schrifft</w:t>
      </w:r>
      <w:proofErr w:type="spellEnd"/>
      <w:r>
        <w:t xml:space="preserve"> </w:t>
      </w:r>
      <w:proofErr w:type="spellStart"/>
      <w:r>
        <w:t>gebollen</w:t>
      </w:r>
      <w:proofErr w:type="spellEnd"/>
      <w:r>
        <w:t xml:space="preserve">/ du </w:t>
      </w:r>
      <w:proofErr w:type="spellStart"/>
      <w:r>
        <w:t>weysest</w:t>
      </w:r>
      <w:proofErr w:type="spellEnd"/>
      <w:r>
        <w:t xml:space="preserve"> mich aber zu </w:t>
      </w:r>
      <w:proofErr w:type="spellStart"/>
      <w:r>
        <w:t>doctor</w:t>
      </w:r>
      <w:proofErr w:type="spellEnd"/>
      <w:r>
        <w:t xml:space="preserve"> Ecken/ der mir </w:t>
      </w:r>
      <w:proofErr w:type="spellStart"/>
      <w:r>
        <w:t>hochlich</w:t>
      </w:r>
      <w:proofErr w:type="spellEnd"/>
      <w:r>
        <w:t xml:space="preserve"> </w:t>
      </w:r>
      <w:proofErr w:type="spellStart"/>
      <w:r>
        <w:t>vordechtig</w:t>
      </w:r>
      <w:proofErr w:type="spellEnd"/>
      <w:r>
        <w:t xml:space="preserve">/ als </w:t>
      </w:r>
      <w:proofErr w:type="spellStart"/>
      <w:r>
        <w:t>eynder</w:t>
      </w:r>
      <w:proofErr w:type="spellEnd"/>
      <w:r>
        <w:t xml:space="preserve"> der selber </w:t>
      </w:r>
      <w:proofErr w:type="spellStart"/>
      <w:r>
        <w:t>nit</w:t>
      </w:r>
      <w:proofErr w:type="spellEnd"/>
      <w:r>
        <w:t xml:space="preserve"> </w:t>
      </w:r>
      <w:proofErr w:type="spellStart"/>
      <w:r>
        <w:t>vill</w:t>
      </w:r>
      <w:proofErr w:type="spellEnd"/>
      <w:r>
        <w:t xml:space="preserve"> </w:t>
      </w:r>
      <w:proofErr w:type="spellStart"/>
      <w:r>
        <w:t>kan</w:t>
      </w:r>
      <w:proofErr w:type="spellEnd"/>
      <w:r>
        <w:t xml:space="preserve">/ </w:t>
      </w:r>
      <w:proofErr w:type="spellStart"/>
      <w:r>
        <w:t>vnd</w:t>
      </w:r>
      <w:proofErr w:type="spellEnd"/>
      <w:r>
        <w:t xml:space="preserve"> </w:t>
      </w:r>
      <w:proofErr w:type="spellStart"/>
      <w:r>
        <w:t>meyn</w:t>
      </w:r>
      <w:proofErr w:type="spellEnd"/>
      <w:r>
        <w:t xml:space="preserve"> </w:t>
      </w:r>
      <w:proofErr w:type="spellStart"/>
      <w:r>
        <w:t>feyndt</w:t>
      </w:r>
      <w:proofErr w:type="spellEnd"/>
      <w:r>
        <w:t xml:space="preserve"> ist/ du hast gehört das ich </w:t>
      </w:r>
      <w:proofErr w:type="spellStart"/>
      <w:r>
        <w:t>eyn</w:t>
      </w:r>
      <w:proofErr w:type="spellEnd"/>
      <w:r>
        <w:t xml:space="preserve"> </w:t>
      </w:r>
      <w:proofErr w:type="spellStart"/>
      <w:r>
        <w:t>schrifft</w:t>
      </w:r>
      <w:proofErr w:type="spellEnd"/>
      <w:r>
        <w:t xml:space="preserve"> </w:t>
      </w:r>
      <w:proofErr w:type="spellStart"/>
      <w:r>
        <w:t>wil</w:t>
      </w:r>
      <w:proofErr w:type="spellEnd"/>
      <w:r>
        <w:t xml:space="preserve"> haben/ ich hab </w:t>
      </w:r>
      <w:proofErr w:type="spellStart"/>
      <w:r>
        <w:t>keyn</w:t>
      </w:r>
      <w:proofErr w:type="spellEnd"/>
      <w:r>
        <w:t xml:space="preserve"> </w:t>
      </w:r>
      <w:proofErr w:type="spellStart"/>
      <w:r>
        <w:t>zweyffell</w:t>
      </w:r>
      <w:proofErr w:type="spellEnd"/>
      <w:r>
        <w:t xml:space="preserve">/ das </w:t>
      </w:r>
      <w:proofErr w:type="spellStart"/>
      <w:r>
        <w:t>vil</w:t>
      </w:r>
      <w:proofErr w:type="spellEnd"/>
      <w:r>
        <w:t xml:space="preserve"> Bebst </w:t>
      </w:r>
      <w:proofErr w:type="spellStart"/>
      <w:r>
        <w:t>vnd</w:t>
      </w:r>
      <w:proofErr w:type="spellEnd"/>
      <w:r>
        <w:t xml:space="preserve"> </w:t>
      </w:r>
      <w:proofErr w:type="spellStart"/>
      <w:r>
        <w:t>vil</w:t>
      </w:r>
      <w:proofErr w:type="spellEnd"/>
      <w:r>
        <w:t xml:space="preserve"> </w:t>
      </w:r>
      <w:proofErr w:type="spellStart"/>
      <w:r>
        <w:t>menogen</w:t>
      </w:r>
      <w:proofErr w:type="spellEnd"/>
      <w:r>
        <w:t xml:space="preserve"> vom Ablas geschrieben/ </w:t>
      </w:r>
      <w:proofErr w:type="spellStart"/>
      <w:r>
        <w:t>dan</w:t>
      </w:r>
      <w:proofErr w:type="spellEnd"/>
      <w:r>
        <w:t xml:space="preserve"> wo es </w:t>
      </w:r>
      <w:proofErr w:type="spellStart"/>
      <w:r>
        <w:t>dinlich</w:t>
      </w:r>
      <w:proofErr w:type="spellEnd"/>
      <w:r>
        <w:t xml:space="preserve"> </w:t>
      </w:r>
      <w:proofErr w:type="spellStart"/>
      <w:r>
        <w:t>were</w:t>
      </w:r>
      <w:proofErr w:type="spellEnd"/>
      <w:r>
        <w:t xml:space="preserve">/ ich </w:t>
      </w:r>
      <w:proofErr w:type="spellStart"/>
      <w:r>
        <w:t>wülde</w:t>
      </w:r>
      <w:proofErr w:type="spellEnd"/>
      <w:r>
        <w:t xml:space="preserve"> dich </w:t>
      </w:r>
      <w:proofErr w:type="spellStart"/>
      <w:r>
        <w:t>wol</w:t>
      </w:r>
      <w:proofErr w:type="spellEnd"/>
      <w:r>
        <w:t xml:space="preserve"> in die </w:t>
      </w:r>
      <w:proofErr w:type="spellStart"/>
      <w:r>
        <w:t>schul</w:t>
      </w:r>
      <w:proofErr w:type="spellEnd"/>
      <w:r>
        <w:t xml:space="preserve"> </w:t>
      </w:r>
      <w:proofErr w:type="spellStart"/>
      <w:r>
        <w:t>füren</w:t>
      </w:r>
      <w:proofErr w:type="spellEnd"/>
      <w:r>
        <w:t xml:space="preserve">/ aber ich lerne </w:t>
      </w:r>
      <w:proofErr w:type="spellStart"/>
      <w:r>
        <w:t>teglich</w:t>
      </w:r>
      <w:proofErr w:type="spellEnd"/>
      <w:r>
        <w:t xml:space="preserve">/ </w:t>
      </w:r>
      <w:proofErr w:type="spellStart"/>
      <w:r>
        <w:t>dz</w:t>
      </w:r>
      <w:proofErr w:type="spellEnd"/>
      <w:r>
        <w:t xml:space="preserve"> den </w:t>
      </w:r>
      <w:proofErr w:type="spellStart"/>
      <w:r>
        <w:t>Chresten</w:t>
      </w:r>
      <w:proofErr w:type="spellEnd"/>
      <w:r>
        <w:t xml:space="preserve"> allen </w:t>
      </w:r>
      <w:proofErr w:type="spellStart"/>
      <w:r>
        <w:t>vnd</w:t>
      </w:r>
      <w:proofErr w:type="spellEnd"/>
      <w:r>
        <w:t xml:space="preserve"> </w:t>
      </w:r>
      <w:proofErr w:type="spellStart"/>
      <w:r>
        <w:t>yglichen</w:t>
      </w:r>
      <w:proofErr w:type="spellEnd"/>
      <w:r>
        <w:t xml:space="preserve">/ er sey </w:t>
      </w:r>
      <w:proofErr w:type="spellStart"/>
      <w:r>
        <w:t>Babst</w:t>
      </w:r>
      <w:proofErr w:type="spellEnd"/>
      <w:r>
        <w:t xml:space="preserve">/ Bischoff/ </w:t>
      </w:r>
      <w:proofErr w:type="spellStart"/>
      <w:r>
        <w:t>geystlich</w:t>
      </w:r>
      <w:proofErr w:type="spellEnd"/>
      <w:r>
        <w:t xml:space="preserve"> oder weltlich/ klein oder groß/ hoch oder </w:t>
      </w:r>
      <w:proofErr w:type="spellStart"/>
      <w:r>
        <w:t>nyder</w:t>
      </w:r>
      <w:proofErr w:type="spellEnd"/>
      <w:r>
        <w:t xml:space="preserve">/ die </w:t>
      </w:r>
      <w:proofErr w:type="spellStart"/>
      <w:r>
        <w:t>heylig</w:t>
      </w:r>
      <w:proofErr w:type="spellEnd"/>
      <w:r>
        <w:t xml:space="preserve"> </w:t>
      </w:r>
      <w:proofErr w:type="spellStart"/>
      <w:r>
        <w:t>schrifft</w:t>
      </w:r>
      <w:proofErr w:type="spellEnd"/>
      <w:r>
        <w:t xml:space="preserve">/ wie ein </w:t>
      </w:r>
      <w:proofErr w:type="spellStart"/>
      <w:r>
        <w:t>tryfeltiger</w:t>
      </w:r>
      <w:proofErr w:type="spellEnd"/>
      <w:r>
        <w:t xml:space="preserve"> strick/ den </w:t>
      </w:r>
      <w:proofErr w:type="spellStart"/>
      <w:r>
        <w:t>niemants</w:t>
      </w:r>
      <w:proofErr w:type="spellEnd"/>
      <w:r>
        <w:t xml:space="preserve"> zu </w:t>
      </w:r>
      <w:proofErr w:type="spellStart"/>
      <w:r>
        <w:t>reyssen</w:t>
      </w:r>
      <w:proofErr w:type="spellEnd"/>
      <w:r>
        <w:t xml:space="preserve"> </w:t>
      </w:r>
      <w:proofErr w:type="spellStart"/>
      <w:r>
        <w:t>kan</w:t>
      </w:r>
      <w:proofErr w:type="spellEnd"/>
      <w:r>
        <w:t xml:space="preserve">/ </w:t>
      </w:r>
      <w:proofErr w:type="spellStart"/>
      <w:r>
        <w:t>fur</w:t>
      </w:r>
      <w:proofErr w:type="spellEnd"/>
      <w:r>
        <w:t xml:space="preserve"> gegeben/ </w:t>
      </w:r>
      <w:proofErr w:type="spellStart"/>
      <w:r>
        <w:t>auß</w:t>
      </w:r>
      <w:proofErr w:type="spellEnd"/>
      <w:r>
        <w:t xml:space="preserve"> der selbe vorständige/ mich </w:t>
      </w:r>
      <w:proofErr w:type="spellStart"/>
      <w:r>
        <w:t>wol</w:t>
      </w:r>
      <w:proofErr w:type="spellEnd"/>
      <w:r>
        <w:t xml:space="preserve"> </w:t>
      </w:r>
      <w:proofErr w:type="spellStart"/>
      <w:r>
        <w:t>vnd</w:t>
      </w:r>
      <w:proofErr w:type="spellEnd"/>
      <w:r>
        <w:t xml:space="preserve"> recht/ Was </w:t>
      </w:r>
      <w:proofErr w:type="spellStart"/>
      <w:r>
        <w:t>darffstu</w:t>
      </w:r>
      <w:proofErr w:type="spellEnd"/>
      <w:r>
        <w:t xml:space="preserve"> mich zu </w:t>
      </w:r>
      <w:proofErr w:type="spellStart"/>
      <w:r>
        <w:t>menschen</w:t>
      </w:r>
      <w:proofErr w:type="spellEnd"/>
      <w:r>
        <w:t xml:space="preserve"> </w:t>
      </w:r>
      <w:proofErr w:type="spellStart"/>
      <w:r>
        <w:t>weyßen</w:t>
      </w:r>
      <w:proofErr w:type="spellEnd"/>
      <w:r>
        <w:t xml:space="preserve">/ </w:t>
      </w:r>
      <w:proofErr w:type="spellStart"/>
      <w:r>
        <w:t>fure</w:t>
      </w:r>
      <w:proofErr w:type="spellEnd"/>
      <w:r>
        <w:t xml:space="preserve"> </w:t>
      </w:r>
      <w:proofErr w:type="spellStart"/>
      <w:r>
        <w:t>vns</w:t>
      </w:r>
      <w:proofErr w:type="spellEnd"/>
      <w:r>
        <w:t xml:space="preserve"> in die </w:t>
      </w:r>
      <w:proofErr w:type="spellStart"/>
      <w:r>
        <w:t>schrifft</w:t>
      </w:r>
      <w:proofErr w:type="spellEnd"/>
      <w:r>
        <w:t xml:space="preserve"> leer </w:t>
      </w:r>
      <w:proofErr w:type="spellStart"/>
      <w:r>
        <w:t>vns</w:t>
      </w:r>
      <w:proofErr w:type="spellEnd"/>
      <w:r>
        <w:t xml:space="preserve"> durch </w:t>
      </w:r>
      <w:proofErr w:type="spellStart"/>
      <w:r>
        <w:t>gottliche</w:t>
      </w:r>
      <w:proofErr w:type="spellEnd"/>
      <w:r>
        <w:t xml:space="preserve"> </w:t>
      </w:r>
      <w:proofErr w:type="spellStart"/>
      <w:r>
        <w:t>schrifft</w:t>
      </w:r>
      <w:proofErr w:type="spellEnd"/>
      <w:r>
        <w:t xml:space="preserve">. </w:t>
      </w:r>
    </w:p>
    <w:p w14:paraId="3CB9F18D" w14:textId="77777777" w:rsidR="00C20EBB" w:rsidRDefault="00C20EBB" w:rsidP="00C20EBB">
      <w:pPr>
        <w:pStyle w:val="StandardWeb"/>
      </w:pPr>
      <w:r>
        <w:t xml:space="preserve">Du sagest auch du wöllest sicherer seyn/ </w:t>
      </w:r>
      <w:proofErr w:type="spellStart"/>
      <w:r>
        <w:t>szo</w:t>
      </w:r>
      <w:proofErr w:type="spellEnd"/>
      <w:r>
        <w:t xml:space="preserve"> du/ den </w:t>
      </w:r>
      <w:proofErr w:type="spellStart"/>
      <w:r>
        <w:t>fußstapffen</w:t>
      </w:r>
      <w:proofErr w:type="spellEnd"/>
      <w:r>
        <w:t xml:space="preserve"> der alten </w:t>
      </w:r>
      <w:proofErr w:type="spellStart"/>
      <w:r>
        <w:t>vetter</w:t>
      </w:r>
      <w:proofErr w:type="spellEnd"/>
      <w:r>
        <w:t xml:space="preserve"> nach folgest. Hie </w:t>
      </w:r>
      <w:proofErr w:type="spellStart"/>
      <w:r>
        <w:t>wolt</w:t>
      </w:r>
      <w:proofErr w:type="spellEnd"/>
      <w:r>
        <w:t xml:space="preserve"> ich gern die selbe </w:t>
      </w:r>
      <w:proofErr w:type="spellStart"/>
      <w:r>
        <w:t>heylige</w:t>
      </w:r>
      <w:proofErr w:type="spellEnd"/>
      <w:r>
        <w:t xml:space="preserve"> </w:t>
      </w:r>
      <w:proofErr w:type="spellStart"/>
      <w:r>
        <w:t>vetter</w:t>
      </w:r>
      <w:proofErr w:type="spellEnd"/>
      <w:r>
        <w:t xml:space="preserve"> hörn/ zum andern dir </w:t>
      </w:r>
      <w:proofErr w:type="spellStart"/>
      <w:r>
        <w:t>frrucken</w:t>
      </w:r>
      <w:proofErr w:type="spellEnd"/>
      <w:r>
        <w:t xml:space="preserve">/ das Augustinus geschrieben/ Sprechende. Ich gebe allein/ den </w:t>
      </w:r>
      <w:proofErr w:type="spellStart"/>
      <w:r>
        <w:t>schrifften</w:t>
      </w:r>
      <w:proofErr w:type="spellEnd"/>
      <w:r>
        <w:t xml:space="preserve">/ die man </w:t>
      </w:r>
      <w:proofErr w:type="spellStart"/>
      <w:r>
        <w:t>Cononica</w:t>
      </w:r>
      <w:proofErr w:type="spellEnd"/>
      <w:r>
        <w:t xml:space="preserve"> oder </w:t>
      </w:r>
      <w:proofErr w:type="spellStart"/>
      <w:r>
        <w:t>Catholicas</w:t>
      </w:r>
      <w:proofErr w:type="spellEnd"/>
      <w:r>
        <w:t xml:space="preserve">/ das ist </w:t>
      </w:r>
      <w:proofErr w:type="spellStart"/>
      <w:r>
        <w:t>gemeynlich</w:t>
      </w:r>
      <w:proofErr w:type="spellEnd"/>
      <w:r>
        <w:t xml:space="preserve"> biblische </w:t>
      </w:r>
      <w:proofErr w:type="spellStart"/>
      <w:r>
        <w:t>genent</w:t>
      </w:r>
      <w:proofErr w:type="spellEnd"/>
      <w:r>
        <w:t xml:space="preserve">/ </w:t>
      </w:r>
      <w:proofErr w:type="spellStart"/>
      <w:r>
        <w:t>Diß</w:t>
      </w:r>
      <w:proofErr w:type="spellEnd"/>
      <w:r>
        <w:t xml:space="preserve"> lob </w:t>
      </w:r>
      <w:proofErr w:type="spellStart"/>
      <w:r>
        <w:t>vnd</w:t>
      </w:r>
      <w:proofErr w:type="spellEnd"/>
      <w:r>
        <w:t xml:space="preserve"> </w:t>
      </w:r>
      <w:proofErr w:type="spellStart"/>
      <w:r>
        <w:t>preyß</w:t>
      </w:r>
      <w:proofErr w:type="spellEnd"/>
      <w:r>
        <w:t xml:space="preserve">/ das </w:t>
      </w:r>
      <w:proofErr w:type="spellStart"/>
      <w:r>
        <w:t>yhrer</w:t>
      </w:r>
      <w:proofErr w:type="spellEnd"/>
      <w:r>
        <w:t xml:space="preserve"> </w:t>
      </w:r>
      <w:proofErr w:type="spellStart"/>
      <w:r>
        <w:t>keyner</w:t>
      </w:r>
      <w:proofErr w:type="spellEnd"/>
      <w:r>
        <w:t xml:space="preserve"> </w:t>
      </w:r>
      <w:proofErr w:type="spellStart"/>
      <w:r>
        <w:t>geyrret</w:t>
      </w:r>
      <w:proofErr w:type="spellEnd"/>
      <w:r>
        <w:t xml:space="preserve"> hab/ </w:t>
      </w:r>
      <w:proofErr w:type="spellStart"/>
      <w:r>
        <w:t>vnnd</w:t>
      </w:r>
      <w:proofErr w:type="spellEnd"/>
      <w:r>
        <w:t xml:space="preserve"> glaube/ alles das sie sagen/ ob </w:t>
      </w:r>
      <w:proofErr w:type="spellStart"/>
      <w:r>
        <w:t>ichs</w:t>
      </w:r>
      <w:proofErr w:type="spellEnd"/>
      <w:r>
        <w:t xml:space="preserve"> </w:t>
      </w:r>
      <w:proofErr w:type="spellStart"/>
      <w:r>
        <w:t>gleych</w:t>
      </w:r>
      <w:proofErr w:type="spellEnd"/>
      <w:r>
        <w:t xml:space="preserve"> </w:t>
      </w:r>
      <w:proofErr w:type="spellStart"/>
      <w:r>
        <w:t>nit</w:t>
      </w:r>
      <w:proofErr w:type="spellEnd"/>
      <w:r>
        <w:t xml:space="preserve"> vorstehe/ aber alle andere/ sie seyn </w:t>
      </w:r>
      <w:proofErr w:type="spellStart"/>
      <w:r>
        <w:t>heylig</w:t>
      </w:r>
      <w:proofErr w:type="spellEnd"/>
      <w:r>
        <w:t xml:space="preserve"> oder </w:t>
      </w:r>
      <w:proofErr w:type="spellStart"/>
      <w:r>
        <w:t>gelärt</w:t>
      </w:r>
      <w:proofErr w:type="spellEnd"/>
      <w:r>
        <w:t xml:space="preserve">/ </w:t>
      </w:r>
      <w:proofErr w:type="spellStart"/>
      <w:r>
        <w:t>leeße</w:t>
      </w:r>
      <w:proofErr w:type="spellEnd"/>
      <w:r>
        <w:t xml:space="preserve"> ich </w:t>
      </w:r>
      <w:proofErr w:type="spellStart"/>
      <w:r>
        <w:t>alßo</w:t>
      </w:r>
      <w:proofErr w:type="spellEnd"/>
      <w:r>
        <w:t xml:space="preserve">/ das ich sie </w:t>
      </w:r>
      <w:proofErr w:type="spellStart"/>
      <w:r>
        <w:t>fur</w:t>
      </w:r>
      <w:proofErr w:type="spellEnd"/>
      <w:r>
        <w:t xml:space="preserve"> </w:t>
      </w:r>
      <w:proofErr w:type="spellStart"/>
      <w:r>
        <w:t>menschen</w:t>
      </w:r>
      <w:proofErr w:type="spellEnd"/>
      <w:r>
        <w:t xml:space="preserve"> achte/ die irren </w:t>
      </w:r>
      <w:proofErr w:type="spellStart"/>
      <w:r>
        <w:t>künnen</w:t>
      </w:r>
      <w:proofErr w:type="spellEnd"/>
      <w:r>
        <w:t xml:space="preserve">/ ich glaub auch </w:t>
      </w:r>
      <w:proofErr w:type="spellStart"/>
      <w:r>
        <w:t>ynen</w:t>
      </w:r>
      <w:proofErr w:type="spellEnd"/>
      <w:r>
        <w:t xml:space="preserve"> </w:t>
      </w:r>
      <w:proofErr w:type="spellStart"/>
      <w:r>
        <w:t>nit</w:t>
      </w:r>
      <w:proofErr w:type="spellEnd"/>
      <w:r>
        <w:t xml:space="preserve">/ das sie recht </w:t>
      </w:r>
      <w:proofErr w:type="spellStart"/>
      <w:r>
        <w:t>vnd</w:t>
      </w:r>
      <w:proofErr w:type="spellEnd"/>
      <w:r>
        <w:t xml:space="preserve"> </w:t>
      </w:r>
      <w:proofErr w:type="spellStart"/>
      <w:r>
        <w:t>wolgeschrieben</w:t>
      </w:r>
      <w:proofErr w:type="spellEnd"/>
      <w:r>
        <w:t xml:space="preserve">/ das sie </w:t>
      </w:r>
      <w:proofErr w:type="spellStart"/>
      <w:r>
        <w:t>alßo</w:t>
      </w:r>
      <w:proofErr w:type="spellEnd"/>
      <w:r>
        <w:t xml:space="preserve"> geschrieben </w:t>
      </w:r>
      <w:proofErr w:type="spellStart"/>
      <w:r>
        <w:t>vnd</w:t>
      </w:r>
      <w:proofErr w:type="spellEnd"/>
      <w:r>
        <w:t xml:space="preserve"> gemeint haben/ es sey </w:t>
      </w:r>
      <w:proofErr w:type="spellStart"/>
      <w:r>
        <w:t>dan</w:t>
      </w:r>
      <w:proofErr w:type="spellEnd"/>
      <w:r>
        <w:t xml:space="preserve">/ das sie durch </w:t>
      </w:r>
      <w:proofErr w:type="spellStart"/>
      <w:r>
        <w:t>heylige</w:t>
      </w:r>
      <w:proofErr w:type="spellEnd"/>
      <w:r>
        <w:t xml:space="preserve"> </w:t>
      </w:r>
      <w:proofErr w:type="spellStart"/>
      <w:r>
        <w:t>schrifft</w:t>
      </w:r>
      <w:proofErr w:type="spellEnd"/>
      <w:r>
        <w:t xml:space="preserve"> aber beweglich </w:t>
      </w:r>
      <w:proofErr w:type="spellStart"/>
      <w:r>
        <w:t>vrsachen</w:t>
      </w:r>
      <w:proofErr w:type="spellEnd"/>
      <w:r>
        <w:t xml:space="preserve">/ </w:t>
      </w:r>
      <w:proofErr w:type="spellStart"/>
      <w:r>
        <w:t>yhr</w:t>
      </w:r>
      <w:proofErr w:type="spellEnd"/>
      <w:r>
        <w:t xml:space="preserve"> </w:t>
      </w:r>
      <w:proofErr w:type="spellStart"/>
      <w:r>
        <w:t>bücher</w:t>
      </w:r>
      <w:proofErr w:type="spellEnd"/>
      <w:r>
        <w:t xml:space="preserve"> befestiget haben. </w:t>
      </w:r>
    </w:p>
    <w:p w14:paraId="447476E7" w14:textId="77777777" w:rsidR="00C20EBB" w:rsidRDefault="00C20EBB" w:rsidP="00C20EBB">
      <w:pPr>
        <w:pStyle w:val="StandardWeb"/>
      </w:pPr>
      <w:r>
        <w:t xml:space="preserve">Die rechten alt </w:t>
      </w:r>
      <w:proofErr w:type="spellStart"/>
      <w:r>
        <w:t>vetter</w:t>
      </w:r>
      <w:proofErr w:type="spellEnd"/>
      <w:r>
        <w:t xml:space="preserve"> haben ein </w:t>
      </w:r>
      <w:proofErr w:type="spellStart"/>
      <w:r>
        <w:t>vordrieß</w:t>
      </w:r>
      <w:proofErr w:type="spellEnd"/>
      <w:r>
        <w:t xml:space="preserve">/ das </w:t>
      </w:r>
      <w:proofErr w:type="spellStart"/>
      <w:r>
        <w:t>yhr</w:t>
      </w:r>
      <w:proofErr w:type="spellEnd"/>
      <w:r>
        <w:t xml:space="preserve"> </w:t>
      </w:r>
      <w:proofErr w:type="spellStart"/>
      <w:r>
        <w:t>bücher</w:t>
      </w:r>
      <w:proofErr w:type="spellEnd"/>
      <w:r>
        <w:t xml:space="preserve">/ der </w:t>
      </w:r>
      <w:proofErr w:type="spellStart"/>
      <w:r>
        <w:t>heyligen</w:t>
      </w:r>
      <w:proofErr w:type="spellEnd"/>
      <w:r>
        <w:t xml:space="preserve"> </w:t>
      </w:r>
      <w:proofErr w:type="spellStart"/>
      <w:r>
        <w:t>schrift</w:t>
      </w:r>
      <w:proofErr w:type="spellEnd"/>
      <w:r>
        <w:t xml:space="preserve"> </w:t>
      </w:r>
      <w:proofErr w:type="spellStart"/>
      <w:r>
        <w:t>gleych</w:t>
      </w:r>
      <w:proofErr w:type="spellEnd"/>
      <w:r>
        <w:t xml:space="preserve"> </w:t>
      </w:r>
      <w:proofErr w:type="spellStart"/>
      <w:r>
        <w:t>gewirdert</w:t>
      </w:r>
      <w:proofErr w:type="spellEnd"/>
      <w:r>
        <w:t xml:space="preserve"> werden/Wie Augusti. sagt. </w:t>
      </w:r>
      <w:proofErr w:type="spellStart"/>
      <w:r>
        <w:t>Noli</w:t>
      </w:r>
      <w:proofErr w:type="spellEnd"/>
      <w:r>
        <w:t xml:space="preserve"> </w:t>
      </w:r>
      <w:proofErr w:type="spellStart"/>
      <w:r>
        <w:t>meis</w:t>
      </w:r>
      <w:proofErr w:type="spellEnd"/>
      <w:r>
        <w:t xml:space="preserve">. Was </w:t>
      </w:r>
      <w:proofErr w:type="spellStart"/>
      <w:r>
        <w:t>darffstu</w:t>
      </w:r>
      <w:proofErr w:type="spellEnd"/>
      <w:r>
        <w:t xml:space="preserve"> nun/ mit </w:t>
      </w:r>
      <w:proofErr w:type="spellStart"/>
      <w:r>
        <w:t>deynem</w:t>
      </w:r>
      <w:proofErr w:type="spellEnd"/>
      <w:r>
        <w:t xml:space="preserve"> </w:t>
      </w:r>
      <w:proofErr w:type="spellStart"/>
      <w:r>
        <w:t>Bonauentura</w:t>
      </w:r>
      <w:proofErr w:type="spellEnd"/>
      <w:r>
        <w:t xml:space="preserve">/ </w:t>
      </w:r>
      <w:proofErr w:type="spellStart"/>
      <w:r>
        <w:t>Schoto</w:t>
      </w:r>
      <w:proofErr w:type="spellEnd"/>
      <w:r>
        <w:t xml:space="preserve">/ </w:t>
      </w:r>
      <w:proofErr w:type="spellStart"/>
      <w:r>
        <w:t>Fancisco</w:t>
      </w:r>
      <w:proofErr w:type="spellEnd"/>
      <w:r>
        <w:t xml:space="preserve"> </w:t>
      </w:r>
      <w:proofErr w:type="spellStart"/>
      <w:r>
        <w:t>Marenis</w:t>
      </w:r>
      <w:proofErr w:type="spellEnd"/>
      <w:r>
        <w:t xml:space="preserve">/ </w:t>
      </w:r>
      <w:proofErr w:type="spellStart"/>
      <w:r>
        <w:t>Dorbellis</w:t>
      </w:r>
      <w:proofErr w:type="spellEnd"/>
      <w:r>
        <w:t xml:space="preserve"> </w:t>
      </w:r>
      <w:proofErr w:type="spellStart"/>
      <w:r>
        <w:t>vnd</w:t>
      </w:r>
      <w:proofErr w:type="spellEnd"/>
      <w:r>
        <w:t xml:space="preserve"> andern schulvettern groß </w:t>
      </w:r>
      <w:proofErr w:type="spellStart"/>
      <w:r>
        <w:t>geschrey</w:t>
      </w:r>
      <w:proofErr w:type="spellEnd"/>
      <w:r>
        <w:t xml:space="preserve"> machen/ </w:t>
      </w:r>
      <w:proofErr w:type="spellStart"/>
      <w:r>
        <w:t>muglich</w:t>
      </w:r>
      <w:proofErr w:type="spellEnd"/>
      <w:r>
        <w:t xml:space="preserve"> ist es/ das sie alle geirret </w:t>
      </w:r>
      <w:proofErr w:type="spellStart"/>
      <w:r>
        <w:t>vnd</w:t>
      </w:r>
      <w:proofErr w:type="spellEnd"/>
      <w:r>
        <w:t xml:space="preserve"> blind gewest/ </w:t>
      </w:r>
      <w:proofErr w:type="spellStart"/>
      <w:r>
        <w:t>vnd</w:t>
      </w:r>
      <w:proofErr w:type="spellEnd"/>
      <w:r>
        <w:t xml:space="preserve"> das/ der </w:t>
      </w:r>
      <w:proofErr w:type="spellStart"/>
      <w:r>
        <w:t>yn</w:t>
      </w:r>
      <w:proofErr w:type="spellEnd"/>
      <w:r>
        <w:t xml:space="preserve"> nach </w:t>
      </w:r>
      <w:proofErr w:type="spellStart"/>
      <w:r>
        <w:t>geeth</w:t>
      </w:r>
      <w:proofErr w:type="spellEnd"/>
      <w:r>
        <w:t xml:space="preserve">/ mit </w:t>
      </w:r>
      <w:proofErr w:type="spellStart"/>
      <w:r>
        <w:t>yhnen</w:t>
      </w:r>
      <w:proofErr w:type="spellEnd"/>
      <w:r>
        <w:t xml:space="preserve"> in die gruben fall. </w:t>
      </w:r>
      <w:proofErr w:type="spellStart"/>
      <w:r>
        <w:t>Wiewol</w:t>
      </w:r>
      <w:proofErr w:type="spellEnd"/>
      <w:r>
        <w:t xml:space="preserve"> mir das alles von </w:t>
      </w:r>
      <w:proofErr w:type="spellStart"/>
      <w:r>
        <w:t>vnnöten</w:t>
      </w:r>
      <w:proofErr w:type="spellEnd"/>
      <w:r>
        <w:t xml:space="preserve"> zusagen/ </w:t>
      </w:r>
      <w:proofErr w:type="spellStart"/>
      <w:r>
        <w:t>dan</w:t>
      </w:r>
      <w:proofErr w:type="spellEnd"/>
      <w:r>
        <w:t xml:space="preserve"> ich </w:t>
      </w:r>
      <w:proofErr w:type="spellStart"/>
      <w:r>
        <w:t>beger</w:t>
      </w:r>
      <w:proofErr w:type="spellEnd"/>
      <w:r>
        <w:t xml:space="preserve"> noch/ du wollest mir </w:t>
      </w:r>
      <w:proofErr w:type="spellStart"/>
      <w:r>
        <w:t>schrifften</w:t>
      </w:r>
      <w:proofErr w:type="spellEnd"/>
      <w:r>
        <w:t xml:space="preserve"> </w:t>
      </w:r>
      <w:proofErr w:type="spellStart"/>
      <w:r>
        <w:t>brengen</w:t>
      </w:r>
      <w:proofErr w:type="spellEnd"/>
      <w:r>
        <w:t xml:space="preserve">/ da durch du </w:t>
      </w:r>
      <w:proofErr w:type="spellStart"/>
      <w:r>
        <w:t>vns</w:t>
      </w:r>
      <w:proofErr w:type="spellEnd"/>
      <w:r>
        <w:t xml:space="preserve"> Wittenberger/ zu falschen </w:t>
      </w:r>
      <w:proofErr w:type="spellStart"/>
      <w:r>
        <w:t>propheten</w:t>
      </w:r>
      <w:proofErr w:type="spellEnd"/>
      <w:r>
        <w:t xml:space="preserve"> </w:t>
      </w:r>
      <w:proofErr w:type="spellStart"/>
      <w:r>
        <w:t>kanst</w:t>
      </w:r>
      <w:proofErr w:type="spellEnd"/>
      <w:r>
        <w:t xml:space="preserve"> machen. </w:t>
      </w:r>
    </w:p>
    <w:p w14:paraId="43025D1A" w14:textId="77777777" w:rsidR="00C20EBB" w:rsidRDefault="00C20EBB" w:rsidP="00C20EBB">
      <w:pPr>
        <w:pStyle w:val="StandardWeb"/>
      </w:pPr>
      <w:r>
        <w:t xml:space="preserve">Bruder Seyler der </w:t>
      </w:r>
      <w:proofErr w:type="spellStart"/>
      <w:r>
        <w:t>vnuordient</w:t>
      </w:r>
      <w:proofErr w:type="spellEnd"/>
      <w:r>
        <w:t xml:space="preserve"> </w:t>
      </w:r>
      <w:proofErr w:type="spellStart"/>
      <w:r>
        <w:t>Gardian</w:t>
      </w:r>
      <w:proofErr w:type="spellEnd"/>
      <w:r>
        <w:t xml:space="preserve">/ begegnet mir ferner mit </w:t>
      </w:r>
      <w:proofErr w:type="spellStart"/>
      <w:r>
        <w:t>eyner</w:t>
      </w:r>
      <w:proofErr w:type="spellEnd"/>
      <w:r>
        <w:t xml:space="preserve"> </w:t>
      </w:r>
      <w:proofErr w:type="spellStart"/>
      <w:r>
        <w:t>meysterliche</w:t>
      </w:r>
      <w:proofErr w:type="spellEnd"/>
      <w:r>
        <w:t xml:space="preserve"> gegen </w:t>
      </w:r>
      <w:proofErr w:type="spellStart"/>
      <w:r>
        <w:t>redt</w:t>
      </w:r>
      <w:proofErr w:type="spellEnd"/>
      <w:r>
        <w:t xml:space="preserve">/ </w:t>
      </w:r>
      <w:proofErr w:type="spellStart"/>
      <w:r>
        <w:t>dan</w:t>
      </w:r>
      <w:proofErr w:type="spellEnd"/>
      <w:r>
        <w:t xml:space="preserve"> er </w:t>
      </w:r>
      <w:proofErr w:type="spellStart"/>
      <w:r>
        <w:t>schreybt</w:t>
      </w:r>
      <w:proofErr w:type="spellEnd"/>
      <w:r>
        <w:t xml:space="preserve"> also. Ich </w:t>
      </w:r>
      <w:proofErr w:type="spellStart"/>
      <w:r>
        <w:t>zweyffell</w:t>
      </w:r>
      <w:proofErr w:type="spellEnd"/>
      <w:r>
        <w:t xml:space="preserve"> </w:t>
      </w:r>
      <w:proofErr w:type="spellStart"/>
      <w:r>
        <w:t>nit</w:t>
      </w:r>
      <w:proofErr w:type="spellEnd"/>
      <w:r>
        <w:t xml:space="preserve">/ das der </w:t>
      </w:r>
      <w:proofErr w:type="spellStart"/>
      <w:r>
        <w:t>doctor</w:t>
      </w:r>
      <w:proofErr w:type="spellEnd"/>
      <w:r>
        <w:t xml:space="preserve"> mehr glaub/ </w:t>
      </w:r>
      <w:proofErr w:type="spellStart"/>
      <w:r>
        <w:t>dan</w:t>
      </w:r>
      <w:proofErr w:type="spellEnd"/>
      <w:r>
        <w:t xml:space="preserve"> in den </w:t>
      </w:r>
      <w:proofErr w:type="spellStart"/>
      <w:r>
        <w:t>heyligen</w:t>
      </w:r>
      <w:proofErr w:type="spellEnd"/>
      <w:r>
        <w:t xml:space="preserve"> </w:t>
      </w:r>
      <w:proofErr w:type="spellStart"/>
      <w:r>
        <w:t>buchern</w:t>
      </w:r>
      <w:proofErr w:type="spellEnd"/>
      <w:r>
        <w:t xml:space="preserve"> geschrieben ist. </w:t>
      </w:r>
    </w:p>
    <w:p w14:paraId="4CBA7879" w14:textId="77777777" w:rsidR="00C20EBB" w:rsidRDefault="00C20EBB" w:rsidP="00C20EBB">
      <w:pPr>
        <w:pStyle w:val="StandardWeb"/>
      </w:pPr>
      <w:proofErr w:type="spellStart"/>
      <w:r>
        <w:t>Jaa</w:t>
      </w:r>
      <w:proofErr w:type="spellEnd"/>
      <w:r>
        <w:t xml:space="preserve"> lieber Seyler ich glaub/ das die </w:t>
      </w:r>
      <w:proofErr w:type="spellStart"/>
      <w:r>
        <w:t>parfuß</w:t>
      </w:r>
      <w:proofErr w:type="spellEnd"/>
      <w:r>
        <w:t xml:space="preserve"> </w:t>
      </w:r>
      <w:proofErr w:type="spellStart"/>
      <w:r>
        <w:t>monich</w:t>
      </w:r>
      <w:proofErr w:type="spellEnd"/>
      <w:r>
        <w:t xml:space="preserve"> gern gelt haben/ ob sie gelt </w:t>
      </w:r>
      <w:proofErr w:type="spellStart"/>
      <w:r>
        <w:t>nit</w:t>
      </w:r>
      <w:proofErr w:type="spellEnd"/>
      <w:r>
        <w:t xml:space="preserve"> antasten/ das ist </w:t>
      </w:r>
      <w:proofErr w:type="spellStart"/>
      <w:r>
        <w:t>nit</w:t>
      </w:r>
      <w:proofErr w:type="spellEnd"/>
      <w:r>
        <w:t xml:space="preserve"> geschrieben in </w:t>
      </w:r>
      <w:proofErr w:type="spellStart"/>
      <w:r>
        <w:t>Biblien</w:t>
      </w:r>
      <w:proofErr w:type="spellEnd"/>
      <w:r>
        <w:t xml:space="preserve"> es ist auch </w:t>
      </w:r>
      <w:proofErr w:type="spellStart"/>
      <w:r>
        <w:t>vormutlich</w:t>
      </w:r>
      <w:proofErr w:type="spellEnd"/>
      <w:r>
        <w:t xml:space="preserve"> zu glauben/ das sie in groben kappen hoffertig/ </w:t>
      </w:r>
      <w:proofErr w:type="spellStart"/>
      <w:r>
        <w:t>vnd</w:t>
      </w:r>
      <w:proofErr w:type="spellEnd"/>
      <w:r>
        <w:t xml:space="preserve"> </w:t>
      </w:r>
      <w:proofErr w:type="spellStart"/>
      <w:r>
        <w:t>tzeyten</w:t>
      </w:r>
      <w:proofErr w:type="spellEnd"/>
      <w:r>
        <w:t xml:space="preserve"> gelt in </w:t>
      </w:r>
      <w:proofErr w:type="spellStart"/>
      <w:r>
        <w:t>holtzschuhen</w:t>
      </w:r>
      <w:proofErr w:type="spellEnd"/>
      <w:r>
        <w:t xml:space="preserve"> tragen/ </w:t>
      </w:r>
      <w:proofErr w:type="spellStart"/>
      <w:r>
        <w:t>vnd</w:t>
      </w:r>
      <w:proofErr w:type="spellEnd"/>
      <w:r>
        <w:t xml:space="preserve"> </w:t>
      </w:r>
      <w:proofErr w:type="spellStart"/>
      <w:r>
        <w:t>tretten</w:t>
      </w:r>
      <w:proofErr w:type="spellEnd"/>
      <w:r>
        <w:t xml:space="preserve">/ das sie </w:t>
      </w:r>
      <w:proofErr w:type="spellStart"/>
      <w:r>
        <w:t>nit</w:t>
      </w:r>
      <w:proofErr w:type="spellEnd"/>
      <w:r>
        <w:t xml:space="preserve"> </w:t>
      </w:r>
      <w:proofErr w:type="spellStart"/>
      <w:r>
        <w:t>dorffen</w:t>
      </w:r>
      <w:proofErr w:type="spellEnd"/>
      <w:r>
        <w:t xml:space="preserve"> </w:t>
      </w:r>
      <w:proofErr w:type="spellStart"/>
      <w:r>
        <w:t>angreyffen</w:t>
      </w:r>
      <w:proofErr w:type="spellEnd"/>
      <w:r>
        <w:t xml:space="preserve">/ ich gebe dir </w:t>
      </w:r>
      <w:proofErr w:type="spellStart"/>
      <w:r>
        <w:t>nerrisch</w:t>
      </w:r>
      <w:proofErr w:type="spellEnd"/>
      <w:r>
        <w:t xml:space="preserve"> </w:t>
      </w:r>
      <w:proofErr w:type="spellStart"/>
      <w:r>
        <w:t>exempel</w:t>
      </w:r>
      <w:proofErr w:type="spellEnd"/>
      <w:r>
        <w:t xml:space="preserve">/ </w:t>
      </w:r>
      <w:proofErr w:type="spellStart"/>
      <w:r>
        <w:t>vnd</w:t>
      </w:r>
      <w:proofErr w:type="spellEnd"/>
      <w:r>
        <w:t xml:space="preserve"> ein </w:t>
      </w:r>
      <w:proofErr w:type="spellStart"/>
      <w:r>
        <w:t>questenn</w:t>
      </w:r>
      <w:proofErr w:type="spellEnd"/>
      <w:r>
        <w:t xml:space="preserve">/ wie du ein </w:t>
      </w:r>
      <w:proofErr w:type="spellStart"/>
      <w:r>
        <w:t>badt</w:t>
      </w:r>
      <w:proofErr w:type="spellEnd"/>
      <w:r>
        <w:t xml:space="preserve"> man bist/ </w:t>
      </w:r>
      <w:proofErr w:type="spellStart"/>
      <w:r>
        <w:t>hettestu</w:t>
      </w:r>
      <w:proofErr w:type="spellEnd"/>
      <w:r>
        <w:t xml:space="preserve"> dich </w:t>
      </w:r>
      <w:proofErr w:type="spellStart"/>
      <w:r>
        <w:t>furgesszen</w:t>
      </w:r>
      <w:proofErr w:type="spellEnd"/>
      <w:r>
        <w:t xml:space="preserve">/ </w:t>
      </w:r>
      <w:proofErr w:type="spellStart"/>
      <w:r>
        <w:t>vnd</w:t>
      </w:r>
      <w:proofErr w:type="spellEnd"/>
      <w:r>
        <w:t xml:space="preserve"> </w:t>
      </w:r>
      <w:proofErr w:type="spellStart"/>
      <w:r>
        <w:t>vnterlassen</w:t>
      </w:r>
      <w:proofErr w:type="spellEnd"/>
      <w:r>
        <w:t xml:space="preserve"> zu fragen/ ob ich an </w:t>
      </w:r>
      <w:proofErr w:type="spellStart"/>
      <w:r>
        <w:t>vatter</w:t>
      </w:r>
      <w:proofErr w:type="spellEnd"/>
      <w:r>
        <w:t xml:space="preserve"> </w:t>
      </w:r>
      <w:proofErr w:type="spellStart"/>
      <w:r>
        <w:t>vnd</w:t>
      </w:r>
      <w:proofErr w:type="spellEnd"/>
      <w:r>
        <w:t xml:space="preserve"> </w:t>
      </w:r>
      <w:proofErr w:type="spellStart"/>
      <w:r>
        <w:t>mutter</w:t>
      </w:r>
      <w:proofErr w:type="spellEnd"/>
      <w:r>
        <w:t xml:space="preserve"> </w:t>
      </w:r>
      <w:proofErr w:type="spellStart"/>
      <w:r>
        <w:t>geborn</w:t>
      </w:r>
      <w:proofErr w:type="spellEnd"/>
      <w:r>
        <w:t xml:space="preserve"> sey/ </w:t>
      </w:r>
      <w:proofErr w:type="spellStart"/>
      <w:r>
        <w:t>ßo</w:t>
      </w:r>
      <w:proofErr w:type="spellEnd"/>
      <w:r>
        <w:t xml:space="preserve"> </w:t>
      </w:r>
      <w:proofErr w:type="spellStart"/>
      <w:r>
        <w:t>wolte</w:t>
      </w:r>
      <w:proofErr w:type="spellEnd"/>
      <w:r>
        <w:t xml:space="preserve"> ich dir auch </w:t>
      </w:r>
      <w:proofErr w:type="spellStart"/>
      <w:r>
        <w:t>fruntlicher</w:t>
      </w:r>
      <w:proofErr w:type="spellEnd"/>
      <w:r>
        <w:t xml:space="preserve"> </w:t>
      </w:r>
      <w:proofErr w:type="spellStart"/>
      <w:r>
        <w:t>geantwort</w:t>
      </w:r>
      <w:proofErr w:type="spellEnd"/>
      <w:r>
        <w:t xml:space="preserve"> haben. </w:t>
      </w:r>
    </w:p>
    <w:p w14:paraId="28ACA57B" w14:textId="77777777" w:rsidR="00C20EBB" w:rsidRDefault="00C20EBB" w:rsidP="00C20EBB">
      <w:pPr>
        <w:pStyle w:val="StandardWeb"/>
      </w:pPr>
      <w:r>
        <w:t xml:space="preserve">Nu muß ich dich </w:t>
      </w:r>
      <w:proofErr w:type="spellStart"/>
      <w:r>
        <w:t>weyter</w:t>
      </w:r>
      <w:proofErr w:type="spellEnd"/>
      <w:r>
        <w:t xml:space="preserve"> </w:t>
      </w:r>
      <w:proofErr w:type="spellStart"/>
      <w:r>
        <w:t>furen</w:t>
      </w:r>
      <w:proofErr w:type="spellEnd"/>
      <w:r>
        <w:t xml:space="preserve">/ </w:t>
      </w:r>
      <w:proofErr w:type="spellStart"/>
      <w:r>
        <w:t>vnd</w:t>
      </w:r>
      <w:proofErr w:type="spellEnd"/>
      <w:r>
        <w:t xml:space="preserve"> </w:t>
      </w:r>
      <w:proofErr w:type="spellStart"/>
      <w:r>
        <w:t>dohynn</w:t>
      </w:r>
      <w:proofErr w:type="spellEnd"/>
      <w:r>
        <w:t xml:space="preserve">/ do du </w:t>
      </w:r>
      <w:proofErr w:type="spellStart"/>
      <w:r>
        <w:t>vngern</w:t>
      </w:r>
      <w:proofErr w:type="spellEnd"/>
      <w:r>
        <w:t xml:space="preserve"> </w:t>
      </w:r>
      <w:proofErr w:type="spellStart"/>
      <w:r>
        <w:t>ferest</w:t>
      </w:r>
      <w:proofErr w:type="spellEnd"/>
      <w:r>
        <w:t xml:space="preserve">/ ist es </w:t>
      </w:r>
      <w:proofErr w:type="spellStart"/>
      <w:r>
        <w:t>nit</w:t>
      </w:r>
      <w:proofErr w:type="spellEnd"/>
      <w:r>
        <w:t xml:space="preserve">/ das die </w:t>
      </w:r>
      <w:proofErr w:type="spellStart"/>
      <w:r>
        <w:t>Teuffel</w:t>
      </w:r>
      <w:proofErr w:type="spellEnd"/>
      <w:r>
        <w:t xml:space="preserve"> glauben </w:t>
      </w:r>
      <w:proofErr w:type="spellStart"/>
      <w:r>
        <w:t>vnt</w:t>
      </w:r>
      <w:proofErr w:type="spellEnd"/>
      <w:r>
        <w:t xml:space="preserve"> </w:t>
      </w:r>
      <w:proofErr w:type="spellStart"/>
      <w:r>
        <w:t>tzittern</w:t>
      </w:r>
      <w:proofErr w:type="spellEnd"/>
      <w:r>
        <w:t xml:space="preserve">/ es glauben auch </w:t>
      </w:r>
      <w:proofErr w:type="spellStart"/>
      <w:r>
        <w:t>vill</w:t>
      </w:r>
      <w:proofErr w:type="spellEnd"/>
      <w:r>
        <w:t xml:space="preserve"> </w:t>
      </w:r>
      <w:proofErr w:type="spellStart"/>
      <w:r>
        <w:t>holzschuger</w:t>
      </w:r>
      <w:proofErr w:type="spellEnd"/>
      <w:r>
        <w:t xml:space="preserve"> </w:t>
      </w:r>
      <w:proofErr w:type="spellStart"/>
      <w:r>
        <w:t>vnd</w:t>
      </w:r>
      <w:proofErr w:type="spellEnd"/>
      <w:r>
        <w:t xml:space="preserve"> </w:t>
      </w:r>
      <w:proofErr w:type="spellStart"/>
      <w:r>
        <w:t>hilfft</w:t>
      </w:r>
      <w:proofErr w:type="spellEnd"/>
      <w:r>
        <w:t xml:space="preserve"> sie </w:t>
      </w:r>
      <w:proofErr w:type="spellStart"/>
      <w:r>
        <w:t>nit</w:t>
      </w:r>
      <w:proofErr w:type="spellEnd"/>
      <w:r>
        <w:t xml:space="preserve">. Ich glaub das </w:t>
      </w:r>
      <w:proofErr w:type="spellStart"/>
      <w:r>
        <w:t>Paryß</w:t>
      </w:r>
      <w:proofErr w:type="spellEnd"/>
      <w:r>
        <w:t xml:space="preserve"> ein grosse </w:t>
      </w:r>
      <w:proofErr w:type="spellStart"/>
      <w:r>
        <w:t>stadt</w:t>
      </w:r>
      <w:proofErr w:type="spellEnd"/>
      <w:r>
        <w:t xml:space="preserve"> ist/ </w:t>
      </w:r>
      <w:proofErr w:type="spellStart"/>
      <w:r>
        <w:t>vnd</w:t>
      </w:r>
      <w:proofErr w:type="spellEnd"/>
      <w:r>
        <w:t xml:space="preserve"> glaub das die Theologen </w:t>
      </w:r>
      <w:proofErr w:type="spellStart"/>
      <w:r>
        <w:t>etzliche</w:t>
      </w:r>
      <w:proofErr w:type="spellEnd"/>
      <w:r>
        <w:t xml:space="preserve"> </w:t>
      </w:r>
      <w:proofErr w:type="spellStart"/>
      <w:r>
        <w:t>tzu</w:t>
      </w:r>
      <w:proofErr w:type="spellEnd"/>
      <w:r>
        <w:t xml:space="preserve"> </w:t>
      </w:r>
      <w:proofErr w:type="spellStart"/>
      <w:r>
        <w:t>Louanien</w:t>
      </w:r>
      <w:proofErr w:type="spellEnd"/>
      <w:r>
        <w:t xml:space="preserve"> grob gesellen </w:t>
      </w:r>
      <w:proofErr w:type="spellStart"/>
      <w:r>
        <w:t>seint</w:t>
      </w:r>
      <w:proofErr w:type="spellEnd"/>
      <w:r>
        <w:t xml:space="preserve">/ aber </w:t>
      </w:r>
      <w:proofErr w:type="spellStart"/>
      <w:r>
        <w:t>wz</w:t>
      </w:r>
      <w:proofErr w:type="spellEnd"/>
      <w:r>
        <w:t xml:space="preserve"> dient </w:t>
      </w:r>
      <w:proofErr w:type="spellStart"/>
      <w:r>
        <w:t>vns</w:t>
      </w:r>
      <w:proofErr w:type="spellEnd"/>
      <w:r>
        <w:t xml:space="preserve"> solcher glaub. </w:t>
      </w:r>
    </w:p>
    <w:p w14:paraId="02552C44" w14:textId="77777777" w:rsidR="00C20EBB" w:rsidRDefault="00C20EBB" w:rsidP="00C20EBB">
      <w:pPr>
        <w:pStyle w:val="StandardWeb"/>
      </w:pPr>
      <w:proofErr w:type="spellStart"/>
      <w:r>
        <w:t>Kurtzlich</w:t>
      </w:r>
      <w:proofErr w:type="spellEnd"/>
      <w:r>
        <w:t xml:space="preserve"> ich </w:t>
      </w:r>
      <w:proofErr w:type="spellStart"/>
      <w:r>
        <w:t>kan</w:t>
      </w:r>
      <w:proofErr w:type="spellEnd"/>
      <w:r>
        <w:t xml:space="preserve"> </w:t>
      </w:r>
      <w:proofErr w:type="spellStart"/>
      <w:r>
        <w:t>nit</w:t>
      </w:r>
      <w:proofErr w:type="spellEnd"/>
      <w:r>
        <w:t xml:space="preserve"> </w:t>
      </w:r>
      <w:proofErr w:type="spellStart"/>
      <w:r>
        <w:t>schweygen</w:t>
      </w:r>
      <w:proofErr w:type="spellEnd"/>
      <w:r>
        <w:t xml:space="preserve">/ das du zumal </w:t>
      </w:r>
      <w:proofErr w:type="spellStart"/>
      <w:r>
        <w:t>vngelart</w:t>
      </w:r>
      <w:proofErr w:type="spellEnd"/>
      <w:r>
        <w:t xml:space="preserve"> in der </w:t>
      </w:r>
      <w:proofErr w:type="spellStart"/>
      <w:r>
        <w:t>heyligen</w:t>
      </w:r>
      <w:proofErr w:type="spellEnd"/>
      <w:r>
        <w:t xml:space="preserve"> </w:t>
      </w:r>
      <w:proofErr w:type="spellStart"/>
      <w:r>
        <w:t>schrifft</w:t>
      </w:r>
      <w:proofErr w:type="spellEnd"/>
      <w:r>
        <w:t xml:space="preserve"> bist/ </w:t>
      </w:r>
      <w:proofErr w:type="spellStart"/>
      <w:r>
        <w:t>dan</w:t>
      </w:r>
      <w:proofErr w:type="spellEnd"/>
      <w:r>
        <w:t xml:space="preserve"> so du </w:t>
      </w:r>
      <w:proofErr w:type="spellStart"/>
      <w:r>
        <w:t>gewist</w:t>
      </w:r>
      <w:proofErr w:type="spellEnd"/>
      <w:r>
        <w:t xml:space="preserve"> </w:t>
      </w:r>
      <w:proofErr w:type="spellStart"/>
      <w:r>
        <w:t>hettest</w:t>
      </w:r>
      <w:proofErr w:type="spellEnd"/>
      <w:r>
        <w:t xml:space="preserve">/ was gesagt ist/ ich glaub der </w:t>
      </w:r>
      <w:proofErr w:type="spellStart"/>
      <w:r>
        <w:t>heylige</w:t>
      </w:r>
      <w:proofErr w:type="spellEnd"/>
      <w:r>
        <w:t xml:space="preserve"> </w:t>
      </w:r>
      <w:proofErr w:type="spellStart"/>
      <w:r>
        <w:t>schrifft</w:t>
      </w:r>
      <w:proofErr w:type="spellEnd"/>
      <w:r>
        <w:t xml:space="preserve">/ aber ich glaub dem </w:t>
      </w:r>
      <w:proofErr w:type="spellStart"/>
      <w:r>
        <w:t>wort</w:t>
      </w:r>
      <w:proofErr w:type="spellEnd"/>
      <w:r>
        <w:t xml:space="preserve"> </w:t>
      </w:r>
      <w:proofErr w:type="spellStart"/>
      <w:r>
        <w:t>gottis</w:t>
      </w:r>
      <w:proofErr w:type="spellEnd"/>
      <w:r>
        <w:t xml:space="preserve"> du </w:t>
      </w:r>
      <w:proofErr w:type="spellStart"/>
      <w:r>
        <w:t>hettest</w:t>
      </w:r>
      <w:proofErr w:type="spellEnd"/>
      <w:r>
        <w:t xml:space="preserve"> gewißlich anders </w:t>
      </w:r>
      <w:proofErr w:type="spellStart"/>
      <w:r>
        <w:t>gebollen</w:t>
      </w:r>
      <w:proofErr w:type="spellEnd"/>
      <w:r>
        <w:t xml:space="preserve"> </w:t>
      </w:r>
      <w:proofErr w:type="spellStart"/>
      <w:r>
        <w:t>vnd</w:t>
      </w:r>
      <w:proofErr w:type="spellEnd"/>
      <w:r>
        <w:t xml:space="preserve"> </w:t>
      </w:r>
      <w:proofErr w:type="spellStart"/>
      <w:r>
        <w:t>geschriehen</w:t>
      </w:r>
      <w:proofErr w:type="spellEnd"/>
      <w:r>
        <w:t xml:space="preserve">/ was aber der glaub ist/ </w:t>
      </w:r>
      <w:proofErr w:type="spellStart"/>
      <w:r>
        <w:t>wil</w:t>
      </w:r>
      <w:proofErr w:type="spellEnd"/>
      <w:r>
        <w:t xml:space="preserve"> ich/ </w:t>
      </w:r>
      <w:proofErr w:type="spellStart"/>
      <w:r>
        <w:t>beystendig</w:t>
      </w:r>
      <w:proofErr w:type="spellEnd"/>
      <w:r>
        <w:t xml:space="preserve"> </w:t>
      </w:r>
      <w:proofErr w:type="spellStart"/>
      <w:r>
        <w:t>gottlicher</w:t>
      </w:r>
      <w:proofErr w:type="spellEnd"/>
      <w:r>
        <w:t xml:space="preserve"> </w:t>
      </w:r>
      <w:proofErr w:type="spellStart"/>
      <w:r>
        <w:t>eyngebung</w:t>
      </w:r>
      <w:proofErr w:type="spellEnd"/>
      <w:r>
        <w:t xml:space="preserve">/ in </w:t>
      </w:r>
      <w:proofErr w:type="spellStart"/>
      <w:r>
        <w:t>kurtzen</w:t>
      </w:r>
      <w:proofErr w:type="spellEnd"/>
      <w:r>
        <w:t xml:space="preserve"> </w:t>
      </w:r>
      <w:proofErr w:type="spellStart"/>
      <w:r>
        <w:t>schreyben</w:t>
      </w:r>
      <w:proofErr w:type="spellEnd"/>
      <w:r>
        <w:t xml:space="preserve">/ </w:t>
      </w:r>
      <w:proofErr w:type="spellStart"/>
      <w:r>
        <w:t>ym</w:t>
      </w:r>
      <w:proofErr w:type="spellEnd"/>
      <w:r>
        <w:t xml:space="preserve"> </w:t>
      </w:r>
      <w:proofErr w:type="spellStart"/>
      <w:r>
        <w:t>Buchlein</w:t>
      </w:r>
      <w:proofErr w:type="spellEnd"/>
      <w:r>
        <w:t xml:space="preserve"> vom glauben </w:t>
      </w:r>
      <w:proofErr w:type="spellStart"/>
      <w:r>
        <w:t>vnd</w:t>
      </w:r>
      <w:proofErr w:type="spellEnd"/>
      <w:r>
        <w:t xml:space="preserve"> </w:t>
      </w:r>
      <w:proofErr w:type="spellStart"/>
      <w:r>
        <w:t>wercken</w:t>
      </w:r>
      <w:proofErr w:type="spellEnd"/>
      <w:r>
        <w:t xml:space="preserve"> des gerechten. </w:t>
      </w:r>
    </w:p>
    <w:p w14:paraId="188FD23F" w14:textId="77777777" w:rsidR="00C20EBB" w:rsidRDefault="00C20EBB" w:rsidP="00C20EBB">
      <w:pPr>
        <w:pStyle w:val="StandardWeb"/>
      </w:pPr>
      <w:r>
        <w:t xml:space="preserve">Doch soll </w:t>
      </w:r>
      <w:proofErr w:type="spellStart"/>
      <w:r>
        <w:t>eyn</w:t>
      </w:r>
      <w:proofErr w:type="spellEnd"/>
      <w:r>
        <w:t xml:space="preserve"> </w:t>
      </w:r>
      <w:proofErr w:type="spellStart"/>
      <w:r>
        <w:t>ytzlicher</w:t>
      </w:r>
      <w:proofErr w:type="spellEnd"/>
      <w:r>
        <w:t xml:space="preserve"> </w:t>
      </w:r>
      <w:proofErr w:type="spellStart"/>
      <w:r>
        <w:t>Christglaubiger</w:t>
      </w:r>
      <w:proofErr w:type="spellEnd"/>
      <w:r>
        <w:t xml:space="preserve"> wissen/ das in </w:t>
      </w:r>
      <w:proofErr w:type="spellStart"/>
      <w:r>
        <w:t>dyßem</w:t>
      </w:r>
      <w:proofErr w:type="spellEnd"/>
      <w:r>
        <w:t xml:space="preserve"> </w:t>
      </w:r>
      <w:proofErr w:type="spellStart"/>
      <w:r>
        <w:t>falh</w:t>
      </w:r>
      <w:proofErr w:type="spellEnd"/>
      <w:r>
        <w:t xml:space="preserve">/ do wir von handeln/ nemlich von </w:t>
      </w:r>
      <w:proofErr w:type="spellStart"/>
      <w:r>
        <w:t>vorheyschung</w:t>
      </w:r>
      <w:proofErr w:type="spellEnd"/>
      <w:r>
        <w:t xml:space="preserve">/ das dem </w:t>
      </w:r>
      <w:proofErr w:type="spellStart"/>
      <w:r>
        <w:t>sunder</w:t>
      </w:r>
      <w:proofErr w:type="spellEnd"/>
      <w:r>
        <w:t xml:space="preserve"> </w:t>
      </w:r>
      <w:proofErr w:type="spellStart"/>
      <w:r>
        <w:t>schuldt</w:t>
      </w:r>
      <w:proofErr w:type="spellEnd"/>
      <w:r>
        <w:t xml:space="preserve"> </w:t>
      </w:r>
      <w:proofErr w:type="spellStart"/>
      <w:r>
        <w:t>vnd</w:t>
      </w:r>
      <w:proofErr w:type="spellEnd"/>
      <w:r>
        <w:t xml:space="preserve"> </w:t>
      </w:r>
      <w:proofErr w:type="spellStart"/>
      <w:r>
        <w:t>peyn</w:t>
      </w:r>
      <w:proofErr w:type="spellEnd"/>
      <w:r>
        <w:t xml:space="preserve"> vorgeben </w:t>
      </w:r>
      <w:proofErr w:type="spellStart"/>
      <w:r>
        <w:t>vnd</w:t>
      </w:r>
      <w:proofErr w:type="spellEnd"/>
      <w:r>
        <w:t xml:space="preserve"> abgenommen soll werden/ das wir </w:t>
      </w:r>
      <w:proofErr w:type="spellStart"/>
      <w:r>
        <w:t>keynem</w:t>
      </w:r>
      <w:proofErr w:type="spellEnd"/>
      <w:r>
        <w:t xml:space="preserve"> </w:t>
      </w:r>
      <w:proofErr w:type="spellStart"/>
      <w:r>
        <w:t>wort</w:t>
      </w:r>
      <w:proofErr w:type="spellEnd"/>
      <w:r>
        <w:t xml:space="preserve"> oder </w:t>
      </w:r>
      <w:proofErr w:type="spellStart"/>
      <w:r>
        <w:t>geschrifften</w:t>
      </w:r>
      <w:proofErr w:type="spellEnd"/>
      <w:r>
        <w:t xml:space="preserve"> glauben sollen/ </w:t>
      </w:r>
      <w:proofErr w:type="spellStart"/>
      <w:r>
        <w:t>dan</w:t>
      </w:r>
      <w:proofErr w:type="spellEnd"/>
      <w:r>
        <w:t xml:space="preserve"> </w:t>
      </w:r>
      <w:proofErr w:type="spellStart"/>
      <w:r>
        <w:t>gottis</w:t>
      </w:r>
      <w:proofErr w:type="spellEnd"/>
      <w:r>
        <w:t xml:space="preserve"> </w:t>
      </w:r>
      <w:proofErr w:type="spellStart"/>
      <w:r>
        <w:t>wort</w:t>
      </w:r>
      <w:proofErr w:type="spellEnd"/>
      <w:r>
        <w:t xml:space="preserve"> oder </w:t>
      </w:r>
      <w:proofErr w:type="spellStart"/>
      <w:r>
        <w:t>schrifft</w:t>
      </w:r>
      <w:proofErr w:type="spellEnd"/>
      <w:r>
        <w:t xml:space="preserve">/ </w:t>
      </w:r>
      <w:proofErr w:type="spellStart"/>
      <w:r>
        <w:t>darumb</w:t>
      </w:r>
      <w:proofErr w:type="spellEnd"/>
      <w:r>
        <w:t xml:space="preserve"> sprich ich recht/ ich glaub </w:t>
      </w:r>
      <w:proofErr w:type="spellStart"/>
      <w:r>
        <w:t>keyner</w:t>
      </w:r>
      <w:proofErr w:type="spellEnd"/>
      <w:r>
        <w:t xml:space="preserve"> </w:t>
      </w:r>
      <w:proofErr w:type="spellStart"/>
      <w:r>
        <w:t>vorheyschung</w:t>
      </w:r>
      <w:proofErr w:type="spellEnd"/>
      <w:r>
        <w:t xml:space="preserve"> </w:t>
      </w:r>
      <w:proofErr w:type="spellStart"/>
      <w:r>
        <w:t>vnd</w:t>
      </w:r>
      <w:proofErr w:type="spellEnd"/>
      <w:r>
        <w:t xml:space="preserve"> </w:t>
      </w:r>
      <w:proofErr w:type="spellStart"/>
      <w:r>
        <w:t>vorgebung</w:t>
      </w:r>
      <w:proofErr w:type="spellEnd"/>
      <w:r>
        <w:t xml:space="preserve"> der </w:t>
      </w:r>
      <w:proofErr w:type="spellStart"/>
      <w:r>
        <w:t>sunden</w:t>
      </w:r>
      <w:proofErr w:type="spellEnd"/>
      <w:r>
        <w:t xml:space="preserve">/ den die in der </w:t>
      </w:r>
      <w:proofErr w:type="spellStart"/>
      <w:r>
        <w:t>heylige</w:t>
      </w:r>
      <w:proofErr w:type="spellEnd"/>
      <w:r>
        <w:t xml:space="preserve"> </w:t>
      </w:r>
      <w:proofErr w:type="spellStart"/>
      <w:r>
        <w:t>Biblie</w:t>
      </w:r>
      <w:proofErr w:type="spellEnd"/>
      <w:r>
        <w:t xml:space="preserve"> </w:t>
      </w:r>
      <w:proofErr w:type="spellStart"/>
      <w:r>
        <w:t>außgedruckt</w:t>
      </w:r>
      <w:proofErr w:type="spellEnd"/>
      <w:r>
        <w:t xml:space="preserve"> aber </w:t>
      </w:r>
      <w:proofErr w:type="spellStart"/>
      <w:r>
        <w:t>begryffen</w:t>
      </w:r>
      <w:proofErr w:type="spellEnd"/>
      <w:r>
        <w:t xml:space="preserve"> ist/ </w:t>
      </w:r>
      <w:proofErr w:type="spellStart"/>
      <w:r>
        <w:t>gott</w:t>
      </w:r>
      <w:proofErr w:type="spellEnd"/>
      <w:r>
        <w:t xml:space="preserve"> der vorgibt allein/ in </w:t>
      </w:r>
      <w:proofErr w:type="spellStart"/>
      <w:r>
        <w:t>seynem</w:t>
      </w:r>
      <w:proofErr w:type="spellEnd"/>
      <w:r>
        <w:t xml:space="preserve"> </w:t>
      </w:r>
      <w:proofErr w:type="spellStart"/>
      <w:r>
        <w:t>nomen</w:t>
      </w:r>
      <w:proofErr w:type="spellEnd"/>
      <w:r>
        <w:t xml:space="preserve">/ </w:t>
      </w:r>
      <w:proofErr w:type="spellStart"/>
      <w:r>
        <w:t>sunden</w:t>
      </w:r>
      <w:proofErr w:type="spellEnd"/>
      <w:r>
        <w:t xml:space="preserve">/ </w:t>
      </w:r>
      <w:proofErr w:type="spellStart"/>
      <w:r>
        <w:t>got</w:t>
      </w:r>
      <w:proofErr w:type="spellEnd"/>
      <w:r>
        <w:t xml:space="preserve"> </w:t>
      </w:r>
      <w:proofErr w:type="spellStart"/>
      <w:r>
        <w:t>vorheysset</w:t>
      </w:r>
      <w:proofErr w:type="spellEnd"/>
      <w:r>
        <w:t xml:space="preserve"> auch allein </w:t>
      </w:r>
      <w:proofErr w:type="spellStart"/>
      <w:r>
        <w:t>vorgebung</w:t>
      </w:r>
      <w:proofErr w:type="spellEnd"/>
      <w:r>
        <w:t xml:space="preserve"> der </w:t>
      </w:r>
      <w:proofErr w:type="spellStart"/>
      <w:r>
        <w:t>sunden</w:t>
      </w:r>
      <w:proofErr w:type="spellEnd"/>
      <w:r>
        <w:t xml:space="preserve">. Es soll auch </w:t>
      </w:r>
      <w:proofErr w:type="spellStart"/>
      <w:r>
        <w:t>niemants</w:t>
      </w:r>
      <w:proofErr w:type="spellEnd"/>
      <w:r>
        <w:t xml:space="preserve"> am </w:t>
      </w:r>
      <w:proofErr w:type="spellStart"/>
      <w:r>
        <w:t>wort</w:t>
      </w:r>
      <w:proofErr w:type="spellEnd"/>
      <w:r>
        <w:t xml:space="preserve"> </w:t>
      </w:r>
      <w:proofErr w:type="spellStart"/>
      <w:r>
        <w:t>gottis</w:t>
      </w:r>
      <w:proofErr w:type="spellEnd"/>
      <w:r>
        <w:t xml:space="preserve"> </w:t>
      </w:r>
      <w:proofErr w:type="spellStart"/>
      <w:r>
        <w:t>zweyffeln</w:t>
      </w:r>
      <w:proofErr w:type="spellEnd"/>
      <w:r>
        <w:t xml:space="preserve">/ auch soll ein </w:t>
      </w:r>
      <w:proofErr w:type="spellStart"/>
      <w:r>
        <w:t>yglicher</w:t>
      </w:r>
      <w:proofErr w:type="spellEnd"/>
      <w:r>
        <w:t xml:space="preserve"> </w:t>
      </w:r>
      <w:proofErr w:type="spellStart"/>
      <w:r>
        <w:t>geyst</w:t>
      </w:r>
      <w:proofErr w:type="spellEnd"/>
      <w:r>
        <w:t xml:space="preserve">/ durch </w:t>
      </w:r>
      <w:proofErr w:type="spellStart"/>
      <w:r>
        <w:t>gottliches</w:t>
      </w:r>
      <w:proofErr w:type="spellEnd"/>
      <w:r>
        <w:t xml:space="preserve"> </w:t>
      </w:r>
      <w:proofErr w:type="spellStart"/>
      <w:r>
        <w:t>wort</w:t>
      </w:r>
      <w:proofErr w:type="spellEnd"/>
      <w:r>
        <w:t xml:space="preserve"> in </w:t>
      </w:r>
      <w:proofErr w:type="spellStart"/>
      <w:r>
        <w:t>gott</w:t>
      </w:r>
      <w:proofErr w:type="spellEnd"/>
      <w:r>
        <w:t xml:space="preserve"> hangen </w:t>
      </w:r>
      <w:proofErr w:type="spellStart"/>
      <w:r>
        <w:t>vnd</w:t>
      </w:r>
      <w:proofErr w:type="spellEnd"/>
      <w:r>
        <w:t xml:space="preserve"> kleben/ festiglich glauben/ das er die </w:t>
      </w:r>
      <w:proofErr w:type="spellStart"/>
      <w:r>
        <w:t>creatur</w:t>
      </w:r>
      <w:proofErr w:type="spellEnd"/>
      <w:r>
        <w:t xml:space="preserve"> sey/ der </w:t>
      </w:r>
      <w:proofErr w:type="spellStart"/>
      <w:r>
        <w:t>gott</w:t>
      </w:r>
      <w:proofErr w:type="spellEnd"/>
      <w:r>
        <w:t xml:space="preserve"> </w:t>
      </w:r>
      <w:proofErr w:type="spellStart"/>
      <w:r>
        <w:t>vorheyscheit</w:t>
      </w:r>
      <w:proofErr w:type="spellEnd"/>
      <w:r>
        <w:t xml:space="preserve">/ </w:t>
      </w:r>
      <w:proofErr w:type="spellStart"/>
      <w:r>
        <w:t>vnd</w:t>
      </w:r>
      <w:proofErr w:type="spellEnd"/>
      <w:r>
        <w:t xml:space="preserve"> </w:t>
      </w:r>
      <w:proofErr w:type="spellStart"/>
      <w:r>
        <w:t>helffen</w:t>
      </w:r>
      <w:proofErr w:type="spellEnd"/>
      <w:r>
        <w:t xml:space="preserve"> </w:t>
      </w:r>
      <w:proofErr w:type="spellStart"/>
      <w:r>
        <w:t>wil</w:t>
      </w:r>
      <w:proofErr w:type="spellEnd"/>
      <w:r>
        <w:t xml:space="preserve">/ </w:t>
      </w:r>
      <w:proofErr w:type="spellStart"/>
      <w:r>
        <w:t>darumb</w:t>
      </w:r>
      <w:proofErr w:type="spellEnd"/>
      <w:r>
        <w:t xml:space="preserve"> sagt Christ zu </w:t>
      </w:r>
      <w:proofErr w:type="spellStart"/>
      <w:r>
        <w:t>tzwen</w:t>
      </w:r>
      <w:proofErr w:type="spellEnd"/>
      <w:r>
        <w:t xml:space="preserve"> blinden/ </w:t>
      </w:r>
      <w:proofErr w:type="spellStart"/>
      <w:r>
        <w:t>muget</w:t>
      </w:r>
      <w:proofErr w:type="spellEnd"/>
      <w:r>
        <w:t xml:space="preserve"> </w:t>
      </w:r>
      <w:proofErr w:type="spellStart"/>
      <w:r>
        <w:t>yr</w:t>
      </w:r>
      <w:proofErr w:type="spellEnd"/>
      <w:r>
        <w:t xml:space="preserve"> glauben, das ich euch sehende machen </w:t>
      </w:r>
      <w:proofErr w:type="spellStart"/>
      <w:r>
        <w:t>kan</w:t>
      </w:r>
      <w:proofErr w:type="spellEnd"/>
      <w:r>
        <w:t xml:space="preserve">. Also von dem glauben zu reden/ sag ich frey/ das ich </w:t>
      </w:r>
      <w:proofErr w:type="spellStart"/>
      <w:r>
        <w:t>keynem</w:t>
      </w:r>
      <w:proofErr w:type="spellEnd"/>
      <w:r>
        <w:t xml:space="preserve"> andern </w:t>
      </w:r>
      <w:proofErr w:type="spellStart"/>
      <w:r>
        <w:t>wort</w:t>
      </w:r>
      <w:proofErr w:type="spellEnd"/>
      <w:r>
        <w:t xml:space="preserve">/ </w:t>
      </w:r>
      <w:proofErr w:type="spellStart"/>
      <w:r>
        <w:t>keyner</w:t>
      </w:r>
      <w:proofErr w:type="spellEnd"/>
      <w:r>
        <w:t xml:space="preserve"> andere </w:t>
      </w:r>
      <w:proofErr w:type="spellStart"/>
      <w:r>
        <w:t>schrifft</w:t>
      </w:r>
      <w:proofErr w:type="spellEnd"/>
      <w:r>
        <w:t xml:space="preserve">/ </w:t>
      </w:r>
      <w:proofErr w:type="spellStart"/>
      <w:r>
        <w:t>keynem</w:t>
      </w:r>
      <w:proofErr w:type="spellEnd"/>
      <w:r>
        <w:t xml:space="preserve"> andern </w:t>
      </w:r>
      <w:proofErr w:type="spellStart"/>
      <w:r>
        <w:t>Euangelio</w:t>
      </w:r>
      <w:proofErr w:type="spellEnd"/>
      <w:r>
        <w:t xml:space="preserve"> glaub/ </w:t>
      </w:r>
      <w:proofErr w:type="spellStart"/>
      <w:r>
        <w:t>dan</w:t>
      </w:r>
      <w:proofErr w:type="spellEnd"/>
      <w:r>
        <w:t xml:space="preserve"> das die </w:t>
      </w:r>
      <w:proofErr w:type="spellStart"/>
      <w:r>
        <w:t>heylige</w:t>
      </w:r>
      <w:proofErr w:type="spellEnd"/>
      <w:r>
        <w:t xml:space="preserve"> Bibel </w:t>
      </w:r>
      <w:proofErr w:type="spellStart"/>
      <w:r>
        <w:t>inheldet</w:t>
      </w:r>
      <w:proofErr w:type="spellEnd"/>
      <w:r>
        <w:t xml:space="preserve">/ ich </w:t>
      </w:r>
      <w:proofErr w:type="spellStart"/>
      <w:r>
        <w:t>getraw</w:t>
      </w:r>
      <w:proofErr w:type="spellEnd"/>
      <w:r>
        <w:t xml:space="preserve"> auch </w:t>
      </w:r>
      <w:proofErr w:type="spellStart"/>
      <w:r>
        <w:t>keyner</w:t>
      </w:r>
      <w:proofErr w:type="spellEnd"/>
      <w:r>
        <w:t xml:space="preserve"> </w:t>
      </w:r>
      <w:proofErr w:type="spellStart"/>
      <w:r>
        <w:t>erlößung</w:t>
      </w:r>
      <w:proofErr w:type="spellEnd"/>
      <w:r>
        <w:t xml:space="preserve">/ meiner Seel. sie sey </w:t>
      </w:r>
      <w:proofErr w:type="spellStart"/>
      <w:r>
        <w:t>dan</w:t>
      </w:r>
      <w:proofErr w:type="spellEnd"/>
      <w:r>
        <w:t xml:space="preserve"> in der </w:t>
      </w:r>
      <w:proofErr w:type="spellStart"/>
      <w:r>
        <w:t>schrifft</w:t>
      </w:r>
      <w:proofErr w:type="spellEnd"/>
      <w:r>
        <w:t xml:space="preserve"> beschlossen. </w:t>
      </w:r>
      <w:proofErr w:type="spellStart"/>
      <w:r>
        <w:t>Hieremias</w:t>
      </w:r>
      <w:proofErr w:type="spellEnd"/>
      <w:r>
        <w:t xml:space="preserve"> spricht im 17. </w:t>
      </w:r>
      <w:proofErr w:type="spellStart"/>
      <w:r>
        <w:t>cap</w:t>
      </w:r>
      <w:proofErr w:type="spellEnd"/>
      <w:r>
        <w:t xml:space="preserve">. </w:t>
      </w:r>
      <w:proofErr w:type="spellStart"/>
      <w:r>
        <w:t>Vormaledeyet</w:t>
      </w:r>
      <w:proofErr w:type="spellEnd"/>
      <w:r>
        <w:t xml:space="preserve"> ist der/ in </w:t>
      </w:r>
      <w:proofErr w:type="spellStart"/>
      <w:r>
        <w:t>menschen</w:t>
      </w:r>
      <w:proofErr w:type="spellEnd"/>
      <w:r>
        <w:t xml:space="preserve"> glaubt/ </w:t>
      </w:r>
      <w:proofErr w:type="spellStart"/>
      <w:r>
        <w:t>hafft</w:t>
      </w:r>
      <w:proofErr w:type="spellEnd"/>
      <w:r>
        <w:t xml:space="preserve">/ aber </w:t>
      </w:r>
      <w:proofErr w:type="spellStart"/>
      <w:r>
        <w:t>getrawet</w:t>
      </w:r>
      <w:proofErr w:type="spellEnd"/>
      <w:r>
        <w:t xml:space="preserve">/ </w:t>
      </w:r>
      <w:proofErr w:type="spellStart"/>
      <w:r>
        <w:t>vnd</w:t>
      </w:r>
      <w:proofErr w:type="spellEnd"/>
      <w:r>
        <w:t xml:space="preserve"> sein </w:t>
      </w:r>
      <w:proofErr w:type="spellStart"/>
      <w:r>
        <w:t>hertz</w:t>
      </w:r>
      <w:proofErr w:type="spellEnd"/>
      <w:r>
        <w:t xml:space="preserve"> von </w:t>
      </w:r>
      <w:proofErr w:type="spellStart"/>
      <w:r>
        <w:t>gott</w:t>
      </w:r>
      <w:proofErr w:type="spellEnd"/>
      <w:r>
        <w:t xml:space="preserve"> </w:t>
      </w:r>
      <w:proofErr w:type="spellStart"/>
      <w:r>
        <w:t>abweychet</w:t>
      </w:r>
      <w:proofErr w:type="spellEnd"/>
      <w:r>
        <w:t xml:space="preserve">/ </w:t>
      </w:r>
      <w:proofErr w:type="spellStart"/>
      <w:r>
        <w:t>darumb</w:t>
      </w:r>
      <w:proofErr w:type="spellEnd"/>
      <w:r>
        <w:t xml:space="preserve"> sollen wir allein </w:t>
      </w:r>
      <w:proofErr w:type="spellStart"/>
      <w:r>
        <w:t>gottlichen</w:t>
      </w:r>
      <w:proofErr w:type="spellEnd"/>
      <w:r>
        <w:t xml:space="preserve"> zusagen </w:t>
      </w:r>
      <w:proofErr w:type="spellStart"/>
      <w:r>
        <w:t>vnnd</w:t>
      </w:r>
      <w:proofErr w:type="spellEnd"/>
      <w:r>
        <w:t xml:space="preserve"> </w:t>
      </w:r>
      <w:proofErr w:type="spellStart"/>
      <w:r>
        <w:t>vorheyschigung</w:t>
      </w:r>
      <w:proofErr w:type="spellEnd"/>
      <w:r>
        <w:t xml:space="preserve"> glauben/ </w:t>
      </w:r>
      <w:proofErr w:type="spellStart"/>
      <w:r>
        <w:t>getrawen</w:t>
      </w:r>
      <w:proofErr w:type="spellEnd"/>
      <w:r>
        <w:t xml:space="preserve">/ </w:t>
      </w:r>
      <w:proofErr w:type="spellStart"/>
      <w:r>
        <w:t>vnd</w:t>
      </w:r>
      <w:proofErr w:type="spellEnd"/>
      <w:r>
        <w:t xml:space="preserve"> </w:t>
      </w:r>
      <w:proofErr w:type="spellStart"/>
      <w:r>
        <w:t>annemen</w:t>
      </w:r>
      <w:proofErr w:type="spellEnd"/>
      <w:r>
        <w:t xml:space="preserve">/ </w:t>
      </w:r>
      <w:proofErr w:type="spellStart"/>
      <w:r>
        <w:t>wan</w:t>
      </w:r>
      <w:proofErr w:type="spellEnd"/>
      <w:r>
        <w:t xml:space="preserve"> </w:t>
      </w:r>
      <w:proofErr w:type="spellStart"/>
      <w:r>
        <w:t>bruder</w:t>
      </w:r>
      <w:proofErr w:type="spellEnd"/>
      <w:r>
        <w:t xml:space="preserve"> Seyler vorstanden </w:t>
      </w:r>
      <w:proofErr w:type="spellStart"/>
      <w:r>
        <w:t>het</w:t>
      </w:r>
      <w:proofErr w:type="spellEnd"/>
      <w:r>
        <w:t xml:space="preserve">/ wie das </w:t>
      </w:r>
      <w:proofErr w:type="spellStart"/>
      <w:r>
        <w:t>wort</w:t>
      </w:r>
      <w:proofErr w:type="spellEnd"/>
      <w:r>
        <w:t xml:space="preserve"> </w:t>
      </w:r>
      <w:proofErr w:type="spellStart"/>
      <w:r>
        <w:t>gottis</w:t>
      </w:r>
      <w:proofErr w:type="spellEnd"/>
      <w:r>
        <w:t xml:space="preserve"> </w:t>
      </w:r>
      <w:proofErr w:type="spellStart"/>
      <w:r>
        <w:t>sol</w:t>
      </w:r>
      <w:proofErr w:type="spellEnd"/>
      <w:r>
        <w:t xml:space="preserve"> geprediget werden/ </w:t>
      </w:r>
      <w:proofErr w:type="spellStart"/>
      <w:r>
        <w:t>ßo</w:t>
      </w:r>
      <w:proofErr w:type="spellEnd"/>
      <w:r>
        <w:t xml:space="preserve"> </w:t>
      </w:r>
      <w:proofErr w:type="spellStart"/>
      <w:r>
        <w:t>hett</w:t>
      </w:r>
      <w:proofErr w:type="spellEnd"/>
      <w:r>
        <w:t xml:space="preserve"> er </w:t>
      </w:r>
      <w:proofErr w:type="spellStart"/>
      <w:r>
        <w:t>woll</w:t>
      </w:r>
      <w:proofErr w:type="spellEnd"/>
      <w:r>
        <w:t xml:space="preserve"> </w:t>
      </w:r>
      <w:proofErr w:type="spellStart"/>
      <w:r>
        <w:t>geschwigen</w:t>
      </w:r>
      <w:proofErr w:type="spellEnd"/>
      <w:r>
        <w:t xml:space="preserve">. Weyl sie </w:t>
      </w:r>
      <w:proofErr w:type="spellStart"/>
      <w:r>
        <w:t>dan</w:t>
      </w:r>
      <w:proofErr w:type="spellEnd"/>
      <w:r>
        <w:t xml:space="preserve"> ablas/ ein </w:t>
      </w:r>
      <w:proofErr w:type="spellStart"/>
      <w:r>
        <w:t>vorheyschung</w:t>
      </w:r>
      <w:proofErr w:type="spellEnd"/>
      <w:r>
        <w:t xml:space="preserve">/ </w:t>
      </w:r>
      <w:proofErr w:type="spellStart"/>
      <w:r>
        <w:t>sunde</w:t>
      </w:r>
      <w:proofErr w:type="spellEnd"/>
      <w:r>
        <w:t xml:space="preserve"> oder </w:t>
      </w:r>
      <w:proofErr w:type="spellStart"/>
      <w:r>
        <w:t>peyn</w:t>
      </w:r>
      <w:proofErr w:type="spellEnd"/>
      <w:r>
        <w:t xml:space="preserve"> </w:t>
      </w:r>
      <w:proofErr w:type="spellStart"/>
      <w:r>
        <w:t>zuuorgeben</w:t>
      </w:r>
      <w:proofErr w:type="spellEnd"/>
      <w:r>
        <w:t xml:space="preserve">/ nennen/ </w:t>
      </w:r>
      <w:proofErr w:type="spellStart"/>
      <w:r>
        <w:t>ßo</w:t>
      </w:r>
      <w:proofErr w:type="spellEnd"/>
      <w:r>
        <w:t xml:space="preserve"> muß von </w:t>
      </w:r>
      <w:proofErr w:type="spellStart"/>
      <w:r>
        <w:t>nöten</w:t>
      </w:r>
      <w:proofErr w:type="spellEnd"/>
      <w:r>
        <w:t xml:space="preserve">/ ein </w:t>
      </w:r>
      <w:proofErr w:type="spellStart"/>
      <w:r>
        <w:t>Euangelische</w:t>
      </w:r>
      <w:proofErr w:type="spellEnd"/>
      <w:r>
        <w:t xml:space="preserve"> </w:t>
      </w:r>
      <w:proofErr w:type="spellStart"/>
      <w:r>
        <w:t>vorheyschung</w:t>
      </w:r>
      <w:proofErr w:type="spellEnd"/>
      <w:r>
        <w:t xml:space="preserve"> sein/ in der </w:t>
      </w:r>
      <w:proofErr w:type="spellStart"/>
      <w:r>
        <w:t>heyligen</w:t>
      </w:r>
      <w:proofErr w:type="spellEnd"/>
      <w:r>
        <w:t xml:space="preserve"> </w:t>
      </w:r>
      <w:proofErr w:type="spellStart"/>
      <w:r>
        <w:t>Biblien</w:t>
      </w:r>
      <w:proofErr w:type="spellEnd"/>
      <w:r>
        <w:t xml:space="preserve"> </w:t>
      </w:r>
      <w:proofErr w:type="spellStart"/>
      <w:r>
        <w:t>begreyffen</w:t>
      </w:r>
      <w:proofErr w:type="spellEnd"/>
      <w:r>
        <w:t xml:space="preserve">/ </w:t>
      </w:r>
      <w:proofErr w:type="spellStart"/>
      <w:r>
        <w:t>sunst</w:t>
      </w:r>
      <w:proofErr w:type="spellEnd"/>
      <w:r>
        <w:t xml:space="preserve"> </w:t>
      </w:r>
      <w:proofErr w:type="spellStart"/>
      <w:r>
        <w:t>sol</w:t>
      </w:r>
      <w:proofErr w:type="spellEnd"/>
      <w:r>
        <w:t xml:space="preserve"> </w:t>
      </w:r>
      <w:proofErr w:type="spellStart"/>
      <w:r>
        <w:t>niemants</w:t>
      </w:r>
      <w:proofErr w:type="spellEnd"/>
      <w:r>
        <w:t xml:space="preserve">/ an ablas glauben. </w:t>
      </w:r>
    </w:p>
    <w:p w14:paraId="60816E70" w14:textId="77777777" w:rsidR="00C20EBB" w:rsidRDefault="00C20EBB" w:rsidP="00C20EBB">
      <w:pPr>
        <w:pStyle w:val="StandardWeb"/>
      </w:pPr>
      <w:r>
        <w:t xml:space="preserve">Ferner </w:t>
      </w:r>
      <w:proofErr w:type="spellStart"/>
      <w:r>
        <w:t>denet</w:t>
      </w:r>
      <w:proofErr w:type="spellEnd"/>
      <w:r>
        <w:t xml:space="preserve"> der Seyler </w:t>
      </w:r>
      <w:proofErr w:type="spellStart"/>
      <w:r>
        <w:t>seynen</w:t>
      </w:r>
      <w:proofErr w:type="spellEnd"/>
      <w:r>
        <w:t xml:space="preserve"> strick/ </w:t>
      </w:r>
      <w:proofErr w:type="spellStart"/>
      <w:r>
        <w:t>vnd</w:t>
      </w:r>
      <w:proofErr w:type="spellEnd"/>
      <w:r>
        <w:t xml:space="preserve"> </w:t>
      </w:r>
      <w:proofErr w:type="spellStart"/>
      <w:r>
        <w:t>schreybet</w:t>
      </w:r>
      <w:proofErr w:type="spellEnd"/>
      <w:r>
        <w:t xml:space="preserve">/ ich solle </w:t>
      </w:r>
      <w:proofErr w:type="spellStart"/>
      <w:r>
        <w:t>ym</w:t>
      </w:r>
      <w:proofErr w:type="spellEnd"/>
      <w:r>
        <w:t xml:space="preserve">/ in dem </w:t>
      </w:r>
      <w:proofErr w:type="spellStart"/>
      <w:r>
        <w:t>Euangelio</w:t>
      </w:r>
      <w:proofErr w:type="spellEnd"/>
      <w:r>
        <w:t xml:space="preserve"> oder Paulo </w:t>
      </w:r>
      <w:proofErr w:type="spellStart"/>
      <w:r>
        <w:t>weysen</w:t>
      </w:r>
      <w:proofErr w:type="spellEnd"/>
      <w:r>
        <w:t xml:space="preserve">/ das ablas </w:t>
      </w:r>
      <w:proofErr w:type="spellStart"/>
      <w:r>
        <w:t>vorbotten</w:t>
      </w:r>
      <w:proofErr w:type="spellEnd"/>
      <w:r>
        <w:t xml:space="preserve"> sey. </w:t>
      </w:r>
      <w:proofErr w:type="spellStart"/>
      <w:r>
        <w:t>Diße</w:t>
      </w:r>
      <w:proofErr w:type="spellEnd"/>
      <w:r>
        <w:t xml:space="preserve"> </w:t>
      </w:r>
      <w:proofErr w:type="spellStart"/>
      <w:r>
        <w:t>wort</w:t>
      </w:r>
      <w:proofErr w:type="spellEnd"/>
      <w:r>
        <w:t xml:space="preserve"> </w:t>
      </w:r>
      <w:proofErr w:type="spellStart"/>
      <w:r>
        <w:t>nehm</w:t>
      </w:r>
      <w:proofErr w:type="spellEnd"/>
      <w:r>
        <w:t xml:space="preserve"> ich mit </w:t>
      </w:r>
      <w:proofErr w:type="spellStart"/>
      <w:r>
        <w:t>bedingung</w:t>
      </w:r>
      <w:proofErr w:type="spellEnd"/>
      <w:r>
        <w:t xml:space="preserve"> an/ das ich sie gebrauchen will/ wider den </w:t>
      </w:r>
      <w:proofErr w:type="spellStart"/>
      <w:r>
        <w:t>vngelarten</w:t>
      </w:r>
      <w:proofErr w:type="spellEnd"/>
      <w:r>
        <w:t xml:space="preserve"> Seyler/ mit </w:t>
      </w:r>
      <w:proofErr w:type="spellStart"/>
      <w:r>
        <w:t>einfurung</w:t>
      </w:r>
      <w:proofErr w:type="spellEnd"/>
      <w:r>
        <w:t xml:space="preserve">/ der Absolution/ so von Christo </w:t>
      </w:r>
      <w:proofErr w:type="spellStart"/>
      <w:r>
        <w:t>bescheen</w:t>
      </w:r>
      <w:proofErr w:type="spellEnd"/>
      <w:r>
        <w:t xml:space="preserve"> </w:t>
      </w:r>
      <w:proofErr w:type="spellStart"/>
      <w:r>
        <w:t>seint</w:t>
      </w:r>
      <w:proofErr w:type="spellEnd"/>
      <w:r>
        <w:t xml:space="preserve">. </w:t>
      </w:r>
    </w:p>
    <w:p w14:paraId="6076AE54" w14:textId="77777777" w:rsidR="00C20EBB" w:rsidRDefault="00C20EBB" w:rsidP="00C20EBB">
      <w:pPr>
        <w:pStyle w:val="StandardWeb"/>
      </w:pPr>
      <w:r>
        <w:t xml:space="preserve">Aber </w:t>
      </w:r>
      <w:proofErr w:type="spellStart"/>
      <w:r>
        <w:t>dißmal</w:t>
      </w:r>
      <w:proofErr w:type="spellEnd"/>
      <w:r>
        <w:t xml:space="preserve"> </w:t>
      </w:r>
      <w:proofErr w:type="spellStart"/>
      <w:r>
        <w:t>sprech</w:t>
      </w:r>
      <w:proofErr w:type="spellEnd"/>
      <w:r>
        <w:t xml:space="preserve">/ das </w:t>
      </w:r>
      <w:proofErr w:type="spellStart"/>
      <w:r>
        <w:t>Moiseß</w:t>
      </w:r>
      <w:proofErr w:type="spellEnd"/>
      <w:r>
        <w:t xml:space="preserve">/ zu welchem Christus </w:t>
      </w:r>
      <w:proofErr w:type="spellStart"/>
      <w:r>
        <w:t>weyset</w:t>
      </w:r>
      <w:proofErr w:type="spellEnd"/>
      <w:r>
        <w:t xml:space="preserve">/ </w:t>
      </w:r>
      <w:proofErr w:type="spellStart"/>
      <w:r>
        <w:t>geschriben</w:t>
      </w:r>
      <w:proofErr w:type="spellEnd"/>
      <w:r>
        <w:t xml:space="preserve"> </w:t>
      </w:r>
      <w:proofErr w:type="spellStart"/>
      <w:r>
        <w:t>hatt</w:t>
      </w:r>
      <w:proofErr w:type="spellEnd"/>
      <w:r>
        <w:t xml:space="preserve">/ das man nicht/ zu dem </w:t>
      </w:r>
      <w:proofErr w:type="spellStart"/>
      <w:r>
        <w:t>gesetz</w:t>
      </w:r>
      <w:proofErr w:type="spellEnd"/>
      <w:r>
        <w:t xml:space="preserve"> </w:t>
      </w:r>
      <w:proofErr w:type="spellStart"/>
      <w:r>
        <w:t>gottis</w:t>
      </w:r>
      <w:proofErr w:type="spellEnd"/>
      <w:r>
        <w:t xml:space="preserve"> </w:t>
      </w:r>
      <w:proofErr w:type="spellStart"/>
      <w:r>
        <w:t>hencken</w:t>
      </w:r>
      <w:proofErr w:type="spellEnd"/>
      <w:r>
        <w:t xml:space="preserve"> oder setzen soll/ man </w:t>
      </w:r>
      <w:proofErr w:type="spellStart"/>
      <w:r>
        <w:t>sol</w:t>
      </w:r>
      <w:proofErr w:type="spellEnd"/>
      <w:r>
        <w:t xml:space="preserve"> auch gar nichts da von </w:t>
      </w:r>
      <w:proofErr w:type="spellStart"/>
      <w:r>
        <w:t>nemen</w:t>
      </w:r>
      <w:proofErr w:type="spellEnd"/>
      <w:r>
        <w:t xml:space="preserve">/ </w:t>
      </w:r>
      <w:proofErr w:type="spellStart"/>
      <w:r>
        <w:t>ya</w:t>
      </w:r>
      <w:proofErr w:type="spellEnd"/>
      <w:r>
        <w:t xml:space="preserve"> also ist die </w:t>
      </w:r>
      <w:proofErr w:type="spellStart"/>
      <w:r>
        <w:t>heylige</w:t>
      </w:r>
      <w:proofErr w:type="spellEnd"/>
      <w:r>
        <w:t xml:space="preserve"> </w:t>
      </w:r>
      <w:proofErr w:type="spellStart"/>
      <w:r>
        <w:t>Biblien</w:t>
      </w:r>
      <w:proofErr w:type="spellEnd"/>
      <w:r>
        <w:t xml:space="preserve"> </w:t>
      </w:r>
      <w:proofErr w:type="spellStart"/>
      <w:r>
        <w:t>betzeundt</w:t>
      </w:r>
      <w:proofErr w:type="spellEnd"/>
      <w:r>
        <w:t xml:space="preserve"> </w:t>
      </w:r>
      <w:proofErr w:type="spellStart"/>
      <w:r>
        <w:t>vnnd</w:t>
      </w:r>
      <w:proofErr w:type="spellEnd"/>
      <w:r>
        <w:t xml:space="preserve"> </w:t>
      </w:r>
      <w:proofErr w:type="spellStart"/>
      <w:r>
        <w:t>bewart</w:t>
      </w:r>
      <w:proofErr w:type="spellEnd"/>
      <w:r>
        <w:t xml:space="preserve">/ das der in </w:t>
      </w:r>
      <w:proofErr w:type="spellStart"/>
      <w:r>
        <w:t>hochste</w:t>
      </w:r>
      <w:proofErr w:type="spellEnd"/>
      <w:r>
        <w:t xml:space="preserve"> </w:t>
      </w:r>
      <w:proofErr w:type="spellStart"/>
      <w:r>
        <w:t>vormaledeyhung</w:t>
      </w:r>
      <w:proofErr w:type="spellEnd"/>
      <w:r>
        <w:t xml:space="preserve"> </w:t>
      </w:r>
      <w:proofErr w:type="spellStart"/>
      <w:r>
        <w:t>fellet</w:t>
      </w:r>
      <w:proofErr w:type="spellEnd"/>
      <w:r>
        <w:t xml:space="preserve">/ der an das gegeben </w:t>
      </w:r>
      <w:proofErr w:type="spellStart"/>
      <w:r>
        <w:t>Euangelium</w:t>
      </w:r>
      <w:proofErr w:type="spellEnd"/>
      <w:r>
        <w:t xml:space="preserve"> prediget/ als Paulus ad Gala. 1. </w:t>
      </w:r>
      <w:proofErr w:type="spellStart"/>
      <w:r>
        <w:t>schreybt</w:t>
      </w:r>
      <w:proofErr w:type="spellEnd"/>
      <w:r>
        <w:t xml:space="preserve">. si </w:t>
      </w:r>
      <w:proofErr w:type="spellStart"/>
      <w:r>
        <w:t>quis</w:t>
      </w:r>
      <w:proofErr w:type="spellEnd"/>
      <w:r>
        <w:t xml:space="preserve"> </w:t>
      </w:r>
      <w:proofErr w:type="spellStart"/>
      <w:r>
        <w:t>preter</w:t>
      </w:r>
      <w:proofErr w:type="spellEnd"/>
      <w:r>
        <w:t xml:space="preserve"> </w:t>
      </w:r>
      <w:proofErr w:type="spellStart"/>
      <w:r>
        <w:t>id</w:t>
      </w:r>
      <w:proofErr w:type="spellEnd"/>
      <w:r>
        <w:t xml:space="preserve">/ quod nobis </w:t>
      </w:r>
      <w:proofErr w:type="spellStart"/>
      <w:r>
        <w:t>Euangelizatum</w:t>
      </w:r>
      <w:proofErr w:type="spellEnd"/>
      <w:r>
        <w:t xml:space="preserve"> </w:t>
      </w:r>
      <w:proofErr w:type="spellStart"/>
      <w:r>
        <w:t>est</w:t>
      </w:r>
      <w:proofErr w:type="spellEnd"/>
      <w:r>
        <w:t xml:space="preserve"> rc. er sage </w:t>
      </w:r>
      <w:proofErr w:type="spellStart"/>
      <w:r>
        <w:t>nit</w:t>
      </w:r>
      <w:proofErr w:type="spellEnd"/>
      <w:r>
        <w:t xml:space="preserve">/ welcher wider die gute </w:t>
      </w:r>
      <w:proofErr w:type="spellStart"/>
      <w:r>
        <w:t>vnd</w:t>
      </w:r>
      <w:proofErr w:type="spellEnd"/>
      <w:r>
        <w:t xml:space="preserve"> </w:t>
      </w:r>
      <w:proofErr w:type="spellStart"/>
      <w:r>
        <w:t>trostliche</w:t>
      </w:r>
      <w:proofErr w:type="spellEnd"/>
      <w:r>
        <w:t xml:space="preserve"> </w:t>
      </w:r>
      <w:proofErr w:type="spellStart"/>
      <w:r>
        <w:t>zusagung</w:t>
      </w:r>
      <w:proofErr w:type="spellEnd"/>
      <w:r>
        <w:t xml:space="preserve"> oder </w:t>
      </w:r>
      <w:proofErr w:type="spellStart"/>
      <w:r>
        <w:t>vorheyschung</w:t>
      </w:r>
      <w:proofErr w:type="spellEnd"/>
      <w:r>
        <w:t xml:space="preserve"> </w:t>
      </w:r>
      <w:proofErr w:type="spellStart"/>
      <w:r>
        <w:t>gottis</w:t>
      </w:r>
      <w:proofErr w:type="spellEnd"/>
      <w:r>
        <w:t xml:space="preserve"> </w:t>
      </w:r>
      <w:proofErr w:type="spellStart"/>
      <w:r>
        <w:t>leret</w:t>
      </w:r>
      <w:proofErr w:type="spellEnd"/>
      <w:r>
        <w:t xml:space="preserve">/ der </w:t>
      </w:r>
      <w:proofErr w:type="spellStart"/>
      <w:r>
        <w:t>sol</w:t>
      </w:r>
      <w:proofErr w:type="spellEnd"/>
      <w:r>
        <w:t xml:space="preserve"> in die acht oder </w:t>
      </w:r>
      <w:proofErr w:type="spellStart"/>
      <w:r>
        <w:t>öbersten</w:t>
      </w:r>
      <w:proofErr w:type="spellEnd"/>
      <w:r>
        <w:t xml:space="preserve"> Ban gefallen/ </w:t>
      </w:r>
      <w:proofErr w:type="spellStart"/>
      <w:r>
        <w:t>sonder</w:t>
      </w:r>
      <w:proofErr w:type="spellEnd"/>
      <w:r>
        <w:t xml:space="preserve"> er spricht also/ welcher anders prediget rc. </w:t>
      </w:r>
      <w:proofErr w:type="spellStart"/>
      <w:r>
        <w:t>Wiltu</w:t>
      </w:r>
      <w:proofErr w:type="spellEnd"/>
      <w:r>
        <w:t xml:space="preserve"> nu ablas loben/ als ein </w:t>
      </w:r>
      <w:proofErr w:type="spellStart"/>
      <w:r>
        <w:t>zusag</w:t>
      </w:r>
      <w:proofErr w:type="spellEnd"/>
      <w:r>
        <w:t xml:space="preserve">/ </w:t>
      </w:r>
      <w:proofErr w:type="spellStart"/>
      <w:r>
        <w:t>vorgebung</w:t>
      </w:r>
      <w:proofErr w:type="spellEnd"/>
      <w:r>
        <w:t xml:space="preserve"> der </w:t>
      </w:r>
      <w:proofErr w:type="spellStart"/>
      <w:r>
        <w:t>peyn</w:t>
      </w:r>
      <w:proofErr w:type="spellEnd"/>
      <w:r>
        <w:t xml:space="preserve"> oder der </w:t>
      </w:r>
      <w:proofErr w:type="spellStart"/>
      <w:r>
        <w:t>schuldt</w:t>
      </w:r>
      <w:proofErr w:type="spellEnd"/>
      <w:r>
        <w:t xml:space="preserve">/ </w:t>
      </w:r>
      <w:proofErr w:type="spellStart"/>
      <w:r>
        <w:t>ßo</w:t>
      </w:r>
      <w:proofErr w:type="spellEnd"/>
      <w:r>
        <w:t xml:space="preserve"> ist dir/ als </w:t>
      </w:r>
      <w:proofErr w:type="spellStart"/>
      <w:r>
        <w:t>eynem</w:t>
      </w:r>
      <w:proofErr w:type="spellEnd"/>
      <w:r>
        <w:t xml:space="preserve"> </w:t>
      </w:r>
      <w:proofErr w:type="spellStart"/>
      <w:r>
        <w:t>prediger</w:t>
      </w:r>
      <w:proofErr w:type="spellEnd"/>
      <w:r>
        <w:t xml:space="preserve">/ von </w:t>
      </w:r>
      <w:proofErr w:type="spellStart"/>
      <w:r>
        <w:t>noten</w:t>
      </w:r>
      <w:proofErr w:type="spellEnd"/>
      <w:r>
        <w:t xml:space="preserve">/ </w:t>
      </w:r>
      <w:proofErr w:type="spellStart"/>
      <w:r>
        <w:t>clar</w:t>
      </w:r>
      <w:proofErr w:type="spellEnd"/>
      <w:r>
        <w:t xml:space="preserve"> zu </w:t>
      </w:r>
      <w:proofErr w:type="spellStart"/>
      <w:r>
        <w:t>tewten</w:t>
      </w:r>
      <w:proofErr w:type="spellEnd"/>
      <w:r>
        <w:t xml:space="preserve">/ wo dein </w:t>
      </w:r>
      <w:proofErr w:type="spellStart"/>
      <w:r>
        <w:t>vorheyschung</w:t>
      </w:r>
      <w:proofErr w:type="spellEnd"/>
      <w:r>
        <w:t xml:space="preserve"> geschrieben </w:t>
      </w:r>
      <w:proofErr w:type="spellStart"/>
      <w:r>
        <w:t>steet</w:t>
      </w:r>
      <w:proofErr w:type="spellEnd"/>
      <w:r>
        <w:t xml:space="preserve">. </w:t>
      </w:r>
    </w:p>
    <w:p w14:paraId="440ABF15" w14:textId="77777777" w:rsidR="00C20EBB" w:rsidRDefault="00C20EBB" w:rsidP="00C20EBB">
      <w:pPr>
        <w:pStyle w:val="StandardWeb"/>
      </w:pPr>
      <w:r>
        <w:t xml:space="preserve">Am letzten/ </w:t>
      </w:r>
      <w:proofErr w:type="spellStart"/>
      <w:r>
        <w:t>vorhönet</w:t>
      </w:r>
      <w:proofErr w:type="spellEnd"/>
      <w:r>
        <w:t xml:space="preserve"> mich </w:t>
      </w:r>
      <w:proofErr w:type="spellStart"/>
      <w:r>
        <w:t>bruder</w:t>
      </w:r>
      <w:proofErr w:type="spellEnd"/>
      <w:r>
        <w:t xml:space="preserve"> Seyler mit solcher frag. Sol man </w:t>
      </w:r>
      <w:proofErr w:type="spellStart"/>
      <w:r>
        <w:t>nit</w:t>
      </w:r>
      <w:proofErr w:type="spellEnd"/>
      <w:r>
        <w:t xml:space="preserve"> glauben/ aber in der </w:t>
      </w:r>
      <w:proofErr w:type="spellStart"/>
      <w:r>
        <w:t>kirchen</w:t>
      </w:r>
      <w:proofErr w:type="spellEnd"/>
      <w:r>
        <w:t xml:space="preserve"> thun/ da </w:t>
      </w:r>
      <w:proofErr w:type="spellStart"/>
      <w:r>
        <w:t>dz</w:t>
      </w:r>
      <w:proofErr w:type="spellEnd"/>
      <w:r>
        <w:t xml:space="preserve"> in der </w:t>
      </w:r>
      <w:proofErr w:type="spellStart"/>
      <w:r>
        <w:t>heyligen</w:t>
      </w:r>
      <w:proofErr w:type="spellEnd"/>
      <w:r>
        <w:t xml:space="preserve"> </w:t>
      </w:r>
      <w:proofErr w:type="spellStart"/>
      <w:r>
        <w:t>schrifft</w:t>
      </w:r>
      <w:proofErr w:type="spellEnd"/>
      <w:r>
        <w:t xml:space="preserve"> geschrieben ist/ wie </w:t>
      </w:r>
      <w:proofErr w:type="spellStart"/>
      <w:r>
        <w:t>kumpt</w:t>
      </w:r>
      <w:proofErr w:type="spellEnd"/>
      <w:r>
        <w:t xml:space="preserve"> es/ </w:t>
      </w:r>
      <w:proofErr w:type="spellStart"/>
      <w:r>
        <w:t>dz</w:t>
      </w:r>
      <w:proofErr w:type="spellEnd"/>
      <w:r>
        <w:t xml:space="preserve"> man </w:t>
      </w:r>
      <w:proofErr w:type="spellStart"/>
      <w:r>
        <w:t>wasser</w:t>
      </w:r>
      <w:proofErr w:type="spellEnd"/>
      <w:r>
        <w:t xml:space="preserve"> </w:t>
      </w:r>
      <w:proofErr w:type="spellStart"/>
      <w:r>
        <w:t>vnd</w:t>
      </w:r>
      <w:proofErr w:type="spellEnd"/>
      <w:r>
        <w:t xml:space="preserve"> </w:t>
      </w:r>
      <w:proofErr w:type="spellStart"/>
      <w:r>
        <w:t>saltz</w:t>
      </w:r>
      <w:proofErr w:type="spellEnd"/>
      <w:r>
        <w:t xml:space="preserve"> </w:t>
      </w:r>
      <w:proofErr w:type="spellStart"/>
      <w:r>
        <w:t>weyhet</w:t>
      </w:r>
      <w:proofErr w:type="spellEnd"/>
      <w:r>
        <w:t xml:space="preserve">. </w:t>
      </w:r>
    </w:p>
    <w:p w14:paraId="6B51580D" w14:textId="77777777" w:rsidR="00C20EBB" w:rsidRDefault="00C20EBB" w:rsidP="00C20EBB">
      <w:pPr>
        <w:pStyle w:val="StandardWeb"/>
      </w:pPr>
      <w:proofErr w:type="spellStart"/>
      <w:r>
        <w:t>Auff</w:t>
      </w:r>
      <w:proofErr w:type="spellEnd"/>
      <w:r>
        <w:t xml:space="preserve"> </w:t>
      </w:r>
      <w:proofErr w:type="spellStart"/>
      <w:r>
        <w:t>dissen</w:t>
      </w:r>
      <w:proofErr w:type="spellEnd"/>
      <w:r>
        <w:t xml:space="preserve"> </w:t>
      </w:r>
      <w:proofErr w:type="spellStart"/>
      <w:r>
        <w:t>gegenwurff</w:t>
      </w:r>
      <w:proofErr w:type="spellEnd"/>
      <w:r>
        <w:t xml:space="preserve"> </w:t>
      </w:r>
      <w:proofErr w:type="spellStart"/>
      <w:r>
        <w:t>gehoret</w:t>
      </w:r>
      <w:proofErr w:type="spellEnd"/>
      <w:r>
        <w:t xml:space="preserve"> ein </w:t>
      </w:r>
      <w:proofErr w:type="spellStart"/>
      <w:r>
        <w:t>clein</w:t>
      </w:r>
      <w:proofErr w:type="spellEnd"/>
      <w:r>
        <w:t xml:space="preserve"> </w:t>
      </w:r>
      <w:proofErr w:type="spellStart"/>
      <w:r>
        <w:t>buchlein</w:t>
      </w:r>
      <w:proofErr w:type="spellEnd"/>
      <w:r>
        <w:t xml:space="preserve">/ </w:t>
      </w:r>
      <w:proofErr w:type="spellStart"/>
      <w:r>
        <w:t>dz</w:t>
      </w:r>
      <w:proofErr w:type="spellEnd"/>
      <w:r>
        <w:t xml:space="preserve"> </w:t>
      </w:r>
      <w:proofErr w:type="spellStart"/>
      <w:r>
        <w:t>wil</w:t>
      </w:r>
      <w:proofErr w:type="spellEnd"/>
      <w:r>
        <w:t xml:space="preserve"> ich dem </w:t>
      </w:r>
      <w:proofErr w:type="spellStart"/>
      <w:r>
        <w:t>bruder</w:t>
      </w:r>
      <w:proofErr w:type="spellEnd"/>
      <w:r>
        <w:t xml:space="preserve"> auch bald schicken/ </w:t>
      </w:r>
      <w:proofErr w:type="spellStart"/>
      <w:r>
        <w:t>vnd</w:t>
      </w:r>
      <w:proofErr w:type="spellEnd"/>
      <w:r>
        <w:t xml:space="preserve"> nennen/ vom </w:t>
      </w:r>
      <w:proofErr w:type="spellStart"/>
      <w:r>
        <w:t>geweychten</w:t>
      </w:r>
      <w:proofErr w:type="spellEnd"/>
      <w:r>
        <w:t xml:space="preserve"> </w:t>
      </w:r>
      <w:proofErr w:type="spellStart"/>
      <w:r>
        <w:t>wasser</w:t>
      </w:r>
      <w:proofErr w:type="spellEnd"/>
      <w:r>
        <w:t xml:space="preserve">/ wider </w:t>
      </w:r>
      <w:proofErr w:type="spellStart"/>
      <w:r>
        <w:t>bruder</w:t>
      </w:r>
      <w:proofErr w:type="spellEnd"/>
      <w:r>
        <w:t xml:space="preserve"> Seyler. </w:t>
      </w:r>
    </w:p>
    <w:p w14:paraId="2AABD93E" w14:textId="77777777" w:rsidR="00C20EBB" w:rsidRDefault="00C20EBB" w:rsidP="00C20EBB">
      <w:pPr>
        <w:pStyle w:val="StandardWeb"/>
      </w:pPr>
      <w:r>
        <w:t xml:space="preserve">Das er aber meldet/ man thue </w:t>
      </w:r>
      <w:proofErr w:type="spellStart"/>
      <w:r>
        <w:t>vil</w:t>
      </w:r>
      <w:proofErr w:type="spellEnd"/>
      <w:r>
        <w:t xml:space="preserve"> in der </w:t>
      </w:r>
      <w:proofErr w:type="spellStart"/>
      <w:r>
        <w:t>kirchen</w:t>
      </w:r>
      <w:proofErr w:type="spellEnd"/>
      <w:r>
        <w:t xml:space="preserve">/ das in der </w:t>
      </w:r>
      <w:proofErr w:type="spellStart"/>
      <w:r>
        <w:t>schrifft</w:t>
      </w:r>
      <w:proofErr w:type="spellEnd"/>
      <w:r>
        <w:t xml:space="preserve"> </w:t>
      </w:r>
      <w:proofErr w:type="spellStart"/>
      <w:r>
        <w:t>nit</w:t>
      </w:r>
      <w:proofErr w:type="spellEnd"/>
      <w:r>
        <w:t xml:space="preserve"> </w:t>
      </w:r>
      <w:proofErr w:type="spellStart"/>
      <w:r>
        <w:t>angetzeygt</w:t>
      </w:r>
      <w:proofErr w:type="spellEnd"/>
      <w:r>
        <w:t xml:space="preserve">/ </w:t>
      </w:r>
      <w:proofErr w:type="spellStart"/>
      <w:r>
        <w:t>gesteen</w:t>
      </w:r>
      <w:proofErr w:type="spellEnd"/>
      <w:r>
        <w:t xml:space="preserve"> ich </w:t>
      </w:r>
      <w:proofErr w:type="spellStart"/>
      <w:r>
        <w:t>ym</w:t>
      </w:r>
      <w:proofErr w:type="spellEnd"/>
      <w:r>
        <w:t xml:space="preserve">/ als wie man </w:t>
      </w:r>
      <w:proofErr w:type="spellStart"/>
      <w:r>
        <w:t>hundt</w:t>
      </w:r>
      <w:proofErr w:type="spellEnd"/>
      <w:r>
        <w:t xml:space="preserve"> </w:t>
      </w:r>
      <w:proofErr w:type="spellStart"/>
      <w:r>
        <w:t>außiagen</w:t>
      </w:r>
      <w:proofErr w:type="spellEnd"/>
      <w:r>
        <w:t xml:space="preserve"> soll/ </w:t>
      </w:r>
      <w:proofErr w:type="spellStart"/>
      <w:r>
        <w:t>vnd</w:t>
      </w:r>
      <w:proofErr w:type="spellEnd"/>
      <w:r>
        <w:t xml:space="preserve"> die </w:t>
      </w:r>
      <w:proofErr w:type="spellStart"/>
      <w:r>
        <w:t>holtzschuch</w:t>
      </w:r>
      <w:proofErr w:type="spellEnd"/>
      <w:r>
        <w:t xml:space="preserve"> </w:t>
      </w:r>
      <w:proofErr w:type="spellStart"/>
      <w:r>
        <w:t>vnd</w:t>
      </w:r>
      <w:proofErr w:type="spellEnd"/>
      <w:r>
        <w:t xml:space="preserve"> </w:t>
      </w:r>
      <w:proofErr w:type="spellStart"/>
      <w:r>
        <w:t>nider</w:t>
      </w:r>
      <w:proofErr w:type="spellEnd"/>
      <w:r>
        <w:t xml:space="preserve"> </w:t>
      </w:r>
      <w:proofErr w:type="spellStart"/>
      <w:r>
        <w:t>cleyeder</w:t>
      </w:r>
      <w:proofErr w:type="spellEnd"/>
      <w:r>
        <w:t xml:space="preserve"> in der </w:t>
      </w:r>
      <w:proofErr w:type="spellStart"/>
      <w:r>
        <w:t>parfüßer</w:t>
      </w:r>
      <w:proofErr w:type="spellEnd"/>
      <w:r>
        <w:t xml:space="preserve"> </w:t>
      </w:r>
      <w:proofErr w:type="spellStart"/>
      <w:r>
        <w:t>sacristen</w:t>
      </w:r>
      <w:proofErr w:type="spellEnd"/>
      <w:r>
        <w:t xml:space="preserve"> </w:t>
      </w:r>
      <w:proofErr w:type="spellStart"/>
      <w:r>
        <w:t>ordenlich</w:t>
      </w:r>
      <w:proofErr w:type="spellEnd"/>
      <w:r>
        <w:t xml:space="preserve"> leben/ </w:t>
      </w:r>
      <w:proofErr w:type="spellStart"/>
      <w:r>
        <w:t>vnd</w:t>
      </w:r>
      <w:proofErr w:type="spellEnd"/>
      <w:r>
        <w:t xml:space="preserve"> sich </w:t>
      </w:r>
      <w:proofErr w:type="spellStart"/>
      <w:r>
        <w:t>alßo</w:t>
      </w:r>
      <w:proofErr w:type="spellEnd"/>
      <w:r>
        <w:t xml:space="preserve"> zu der </w:t>
      </w:r>
      <w:proofErr w:type="spellStart"/>
      <w:r>
        <w:t>meß</w:t>
      </w:r>
      <w:proofErr w:type="spellEnd"/>
      <w:r>
        <w:t xml:space="preserve">/ </w:t>
      </w:r>
      <w:proofErr w:type="spellStart"/>
      <w:r>
        <w:t>bereyten</w:t>
      </w:r>
      <w:proofErr w:type="spellEnd"/>
      <w:r>
        <w:t xml:space="preserve">/ man </w:t>
      </w:r>
      <w:proofErr w:type="spellStart"/>
      <w:r>
        <w:t>hilfft</w:t>
      </w:r>
      <w:proofErr w:type="spellEnd"/>
      <w:r>
        <w:t xml:space="preserve"> auch den </w:t>
      </w:r>
      <w:proofErr w:type="spellStart"/>
      <w:r>
        <w:t>kertzen</w:t>
      </w:r>
      <w:proofErr w:type="spellEnd"/>
      <w:r>
        <w:t xml:space="preserve"> das sie </w:t>
      </w:r>
      <w:proofErr w:type="spellStart"/>
      <w:r>
        <w:t>nit</w:t>
      </w:r>
      <w:proofErr w:type="spellEnd"/>
      <w:r>
        <w:t xml:space="preserve"> </w:t>
      </w:r>
      <w:proofErr w:type="spellStart"/>
      <w:r>
        <w:t>schmeltzen</w:t>
      </w:r>
      <w:proofErr w:type="spellEnd"/>
      <w:r>
        <w:t xml:space="preserve">/ </w:t>
      </w:r>
      <w:proofErr w:type="spellStart"/>
      <w:r>
        <w:t>vnd</w:t>
      </w:r>
      <w:proofErr w:type="spellEnd"/>
      <w:r>
        <w:t xml:space="preserve"> thut </w:t>
      </w:r>
      <w:proofErr w:type="spellStart"/>
      <w:r>
        <w:t>desgleychen</w:t>
      </w:r>
      <w:proofErr w:type="spellEnd"/>
      <w:r>
        <w:t xml:space="preserve"> </w:t>
      </w:r>
      <w:proofErr w:type="spellStart"/>
      <w:r>
        <w:t>vil</w:t>
      </w:r>
      <w:proofErr w:type="spellEnd"/>
      <w:r>
        <w:t xml:space="preserve">/ das </w:t>
      </w:r>
      <w:proofErr w:type="spellStart"/>
      <w:r>
        <w:t>spotlich</w:t>
      </w:r>
      <w:proofErr w:type="spellEnd"/>
      <w:r>
        <w:t xml:space="preserve"> zu </w:t>
      </w:r>
      <w:proofErr w:type="spellStart"/>
      <w:r>
        <w:t>schreyben</w:t>
      </w:r>
      <w:proofErr w:type="spellEnd"/>
      <w:r>
        <w:t xml:space="preserve">. </w:t>
      </w:r>
    </w:p>
    <w:p w14:paraId="1DB9F65E" w14:textId="77777777" w:rsidR="00C20EBB" w:rsidRDefault="00C20EBB" w:rsidP="00C20EBB">
      <w:pPr>
        <w:pStyle w:val="StandardWeb"/>
      </w:pPr>
      <w:r>
        <w:t xml:space="preserve">Das </w:t>
      </w:r>
      <w:proofErr w:type="spellStart"/>
      <w:r>
        <w:t>seint</w:t>
      </w:r>
      <w:proofErr w:type="spellEnd"/>
      <w:r>
        <w:t xml:space="preserve"> des/ </w:t>
      </w:r>
      <w:proofErr w:type="spellStart"/>
      <w:r>
        <w:t>bruder</w:t>
      </w:r>
      <w:proofErr w:type="spellEnd"/>
      <w:r>
        <w:t xml:space="preserve"> Seylers </w:t>
      </w:r>
      <w:proofErr w:type="spellStart"/>
      <w:r>
        <w:t>helffred</w:t>
      </w:r>
      <w:proofErr w:type="spellEnd"/>
      <w:r>
        <w:t xml:space="preserve">/ ich hoff er </w:t>
      </w:r>
      <w:proofErr w:type="spellStart"/>
      <w:r>
        <w:t>werdt</w:t>
      </w:r>
      <w:proofErr w:type="spellEnd"/>
      <w:r>
        <w:t xml:space="preserve"> </w:t>
      </w:r>
      <w:proofErr w:type="spellStart"/>
      <w:r>
        <w:t>hinfur</w:t>
      </w:r>
      <w:proofErr w:type="spellEnd"/>
      <w:r>
        <w:t xml:space="preserve"> bessere leer an tag </w:t>
      </w:r>
      <w:proofErr w:type="spellStart"/>
      <w:r>
        <w:t>brengen</w:t>
      </w:r>
      <w:proofErr w:type="spellEnd"/>
      <w:r>
        <w:t xml:space="preserve">/ damit ich aber auch etwas von dem Ablas sage/ </w:t>
      </w:r>
      <w:proofErr w:type="spellStart"/>
      <w:r>
        <w:t>sol</w:t>
      </w:r>
      <w:proofErr w:type="spellEnd"/>
      <w:r>
        <w:t xml:space="preserve"> </w:t>
      </w:r>
      <w:proofErr w:type="spellStart"/>
      <w:r>
        <w:t>diser</w:t>
      </w:r>
      <w:proofErr w:type="spellEnd"/>
      <w:r>
        <w:t xml:space="preserve"> </w:t>
      </w:r>
      <w:proofErr w:type="spellStart"/>
      <w:r>
        <w:t>beschluß</w:t>
      </w:r>
      <w:proofErr w:type="spellEnd"/>
      <w:r>
        <w:t xml:space="preserve"> gesetzt sein. </w:t>
      </w:r>
    </w:p>
    <w:p w14:paraId="022D3BA2" w14:textId="77777777" w:rsidR="00C20EBB" w:rsidRDefault="00C20EBB" w:rsidP="00C20EBB">
      <w:pPr>
        <w:pStyle w:val="StandardWeb"/>
      </w:pPr>
      <w:r>
        <w:t xml:space="preserve">Wan </w:t>
      </w:r>
      <w:proofErr w:type="spellStart"/>
      <w:r>
        <w:t>gott</w:t>
      </w:r>
      <w:proofErr w:type="spellEnd"/>
      <w:r>
        <w:t xml:space="preserve"> dem </w:t>
      </w:r>
      <w:proofErr w:type="spellStart"/>
      <w:r>
        <w:t>sunder</w:t>
      </w:r>
      <w:proofErr w:type="spellEnd"/>
      <w:r>
        <w:t xml:space="preserve">/ </w:t>
      </w:r>
      <w:proofErr w:type="spellStart"/>
      <w:r>
        <w:t>sund</w:t>
      </w:r>
      <w:proofErr w:type="spellEnd"/>
      <w:r>
        <w:t xml:space="preserve">/ schuld/ </w:t>
      </w:r>
      <w:proofErr w:type="spellStart"/>
      <w:r>
        <w:t>vnd</w:t>
      </w:r>
      <w:proofErr w:type="spellEnd"/>
      <w:r>
        <w:t xml:space="preserve"> </w:t>
      </w:r>
      <w:proofErr w:type="spellStart"/>
      <w:r>
        <w:t>peyn</w:t>
      </w:r>
      <w:proofErr w:type="spellEnd"/>
      <w:r>
        <w:t xml:space="preserve"> vorgibt/ </w:t>
      </w:r>
      <w:proofErr w:type="spellStart"/>
      <w:r>
        <w:t>ßo</w:t>
      </w:r>
      <w:proofErr w:type="spellEnd"/>
      <w:r>
        <w:t xml:space="preserve"> </w:t>
      </w:r>
      <w:proofErr w:type="spellStart"/>
      <w:r>
        <w:t>bleybet</w:t>
      </w:r>
      <w:proofErr w:type="spellEnd"/>
      <w:r>
        <w:t xml:space="preserve"> </w:t>
      </w:r>
      <w:proofErr w:type="spellStart"/>
      <w:r>
        <w:t>nit</w:t>
      </w:r>
      <w:proofErr w:type="spellEnd"/>
      <w:r>
        <w:t xml:space="preserve"> </w:t>
      </w:r>
      <w:proofErr w:type="spellStart"/>
      <w:r>
        <w:t>meer</w:t>
      </w:r>
      <w:proofErr w:type="spellEnd"/>
      <w:r>
        <w:t xml:space="preserve">/ das der </w:t>
      </w:r>
      <w:proofErr w:type="spellStart"/>
      <w:r>
        <w:t>mensch</w:t>
      </w:r>
      <w:proofErr w:type="spellEnd"/>
      <w:r>
        <w:t xml:space="preserve"> schuldig ist </w:t>
      </w:r>
      <w:proofErr w:type="spellStart"/>
      <w:r>
        <w:t>zuthun</w:t>
      </w:r>
      <w:proofErr w:type="spellEnd"/>
      <w:r>
        <w:t xml:space="preserve">/ </w:t>
      </w:r>
      <w:proofErr w:type="spellStart"/>
      <w:r>
        <w:t>dan</w:t>
      </w:r>
      <w:proofErr w:type="spellEnd"/>
      <w:r>
        <w:t xml:space="preserve"> daß/ daran </w:t>
      </w:r>
      <w:proofErr w:type="spellStart"/>
      <w:r>
        <w:t>vorgebung</w:t>
      </w:r>
      <w:proofErr w:type="spellEnd"/>
      <w:r>
        <w:t xml:space="preserve"> der </w:t>
      </w:r>
      <w:proofErr w:type="spellStart"/>
      <w:r>
        <w:t>sunde</w:t>
      </w:r>
      <w:proofErr w:type="spellEnd"/>
      <w:r>
        <w:t xml:space="preserve"> hanget </w:t>
      </w:r>
      <w:proofErr w:type="spellStart"/>
      <w:r>
        <w:t>vnd</w:t>
      </w:r>
      <w:proofErr w:type="spellEnd"/>
      <w:r>
        <w:t xml:space="preserve"> </w:t>
      </w:r>
      <w:proofErr w:type="spellStart"/>
      <w:r>
        <w:t>steet</w:t>
      </w:r>
      <w:proofErr w:type="spellEnd"/>
      <w:r>
        <w:t xml:space="preserve">. Das ist/ </w:t>
      </w:r>
      <w:proofErr w:type="spellStart"/>
      <w:r>
        <w:t>wan</w:t>
      </w:r>
      <w:proofErr w:type="spellEnd"/>
      <w:r>
        <w:t xml:space="preserve"> </w:t>
      </w:r>
      <w:proofErr w:type="spellStart"/>
      <w:r>
        <w:t>gott</w:t>
      </w:r>
      <w:proofErr w:type="spellEnd"/>
      <w:r>
        <w:t xml:space="preserve">/ dem </w:t>
      </w:r>
      <w:proofErr w:type="spellStart"/>
      <w:r>
        <w:t>menschen</w:t>
      </w:r>
      <w:proofErr w:type="spellEnd"/>
      <w:r>
        <w:t xml:space="preserve">/ </w:t>
      </w:r>
      <w:proofErr w:type="spellStart"/>
      <w:r>
        <w:t>sund</w:t>
      </w:r>
      <w:proofErr w:type="spellEnd"/>
      <w:r>
        <w:t xml:space="preserve"> vorgibt/ </w:t>
      </w:r>
      <w:proofErr w:type="spellStart"/>
      <w:r>
        <w:t>ßo</w:t>
      </w:r>
      <w:proofErr w:type="spellEnd"/>
      <w:r>
        <w:t xml:space="preserve"> </w:t>
      </w:r>
      <w:proofErr w:type="spellStart"/>
      <w:r>
        <w:t>bleybt</w:t>
      </w:r>
      <w:proofErr w:type="spellEnd"/>
      <w:r>
        <w:t xml:space="preserve"> allein das/ darin </w:t>
      </w:r>
      <w:proofErr w:type="spellStart"/>
      <w:r>
        <w:t>vorgebung</w:t>
      </w:r>
      <w:proofErr w:type="spellEnd"/>
      <w:r>
        <w:t xml:space="preserve">/ der </w:t>
      </w:r>
      <w:proofErr w:type="spellStart"/>
      <w:r>
        <w:t>sunde</w:t>
      </w:r>
      <w:proofErr w:type="spellEnd"/>
      <w:r>
        <w:t xml:space="preserve">/ </w:t>
      </w:r>
      <w:proofErr w:type="spellStart"/>
      <w:r>
        <w:t>steet</w:t>
      </w:r>
      <w:proofErr w:type="spellEnd"/>
      <w:r>
        <w:t xml:space="preserve">/ das </w:t>
      </w:r>
      <w:proofErr w:type="spellStart"/>
      <w:r>
        <w:t>magk</w:t>
      </w:r>
      <w:proofErr w:type="spellEnd"/>
      <w:r>
        <w:t xml:space="preserve"> kein Engel oder </w:t>
      </w:r>
      <w:proofErr w:type="spellStart"/>
      <w:r>
        <w:t>beychuatter</w:t>
      </w:r>
      <w:proofErr w:type="spellEnd"/>
      <w:r>
        <w:t xml:space="preserve"> </w:t>
      </w:r>
      <w:proofErr w:type="spellStart"/>
      <w:r>
        <w:t>abnemen</w:t>
      </w:r>
      <w:proofErr w:type="spellEnd"/>
      <w:r>
        <w:t xml:space="preserve">/ </w:t>
      </w:r>
      <w:proofErr w:type="spellStart"/>
      <w:r>
        <w:t>dan</w:t>
      </w:r>
      <w:proofErr w:type="spellEnd"/>
      <w:r>
        <w:t xml:space="preserve"> als bald/ der </w:t>
      </w:r>
      <w:proofErr w:type="spellStart"/>
      <w:r>
        <w:t>puß</w:t>
      </w:r>
      <w:proofErr w:type="spellEnd"/>
      <w:r>
        <w:t xml:space="preserve"> </w:t>
      </w:r>
      <w:proofErr w:type="spellStart"/>
      <w:r>
        <w:t>wircket</w:t>
      </w:r>
      <w:proofErr w:type="spellEnd"/>
      <w:r>
        <w:t xml:space="preserve">/ von dem selben </w:t>
      </w:r>
      <w:proofErr w:type="spellStart"/>
      <w:r>
        <w:t>abtriet</w:t>
      </w:r>
      <w:proofErr w:type="spellEnd"/>
      <w:r>
        <w:t xml:space="preserve">/ </w:t>
      </w:r>
      <w:proofErr w:type="spellStart"/>
      <w:r>
        <w:t>ßo</w:t>
      </w:r>
      <w:proofErr w:type="spellEnd"/>
      <w:r>
        <w:t xml:space="preserve"> </w:t>
      </w:r>
      <w:proofErr w:type="spellStart"/>
      <w:r>
        <w:t>kummen</w:t>
      </w:r>
      <w:proofErr w:type="spellEnd"/>
      <w:r>
        <w:t xml:space="preserve"> die </w:t>
      </w:r>
      <w:proofErr w:type="spellStart"/>
      <w:r>
        <w:t>sund</w:t>
      </w:r>
      <w:proofErr w:type="spellEnd"/>
      <w:r>
        <w:t xml:space="preserve"> wider. </w:t>
      </w:r>
    </w:p>
    <w:p w14:paraId="1C557445" w14:textId="77777777" w:rsidR="00C20EBB" w:rsidRDefault="00C20EBB" w:rsidP="00C20EBB">
      <w:pPr>
        <w:pStyle w:val="StandardWeb"/>
      </w:pPr>
      <w:proofErr w:type="spellStart"/>
      <w:r>
        <w:t>Mocht</w:t>
      </w:r>
      <w:proofErr w:type="spellEnd"/>
      <w:r>
        <w:t xml:space="preserve"> </w:t>
      </w:r>
      <w:proofErr w:type="spellStart"/>
      <w:r>
        <w:t>yemants</w:t>
      </w:r>
      <w:proofErr w:type="spellEnd"/>
      <w:r>
        <w:t xml:space="preserve"> fragen/ was ist das selbe/ dem </w:t>
      </w:r>
      <w:proofErr w:type="spellStart"/>
      <w:r>
        <w:t>vorgebung</w:t>
      </w:r>
      <w:proofErr w:type="spellEnd"/>
      <w:r>
        <w:t xml:space="preserve"> der </w:t>
      </w:r>
      <w:proofErr w:type="spellStart"/>
      <w:r>
        <w:t>sunde</w:t>
      </w:r>
      <w:proofErr w:type="spellEnd"/>
      <w:r>
        <w:t xml:space="preserve">/ </w:t>
      </w:r>
      <w:proofErr w:type="spellStart"/>
      <w:r>
        <w:t>alßo</w:t>
      </w:r>
      <w:proofErr w:type="spellEnd"/>
      <w:r>
        <w:t xml:space="preserve"> innerlich </w:t>
      </w:r>
      <w:proofErr w:type="spellStart"/>
      <w:r>
        <w:t>vnd</w:t>
      </w:r>
      <w:proofErr w:type="spellEnd"/>
      <w:r>
        <w:t xml:space="preserve"> </w:t>
      </w:r>
      <w:proofErr w:type="spellStart"/>
      <w:r>
        <w:t>wesenlich</w:t>
      </w:r>
      <w:proofErr w:type="spellEnd"/>
      <w:r>
        <w:t xml:space="preserve"> </w:t>
      </w:r>
      <w:proofErr w:type="spellStart"/>
      <w:r>
        <w:t>eingebilt</w:t>
      </w:r>
      <w:proofErr w:type="spellEnd"/>
      <w:r>
        <w:t xml:space="preserve"> ist. </w:t>
      </w:r>
      <w:proofErr w:type="spellStart"/>
      <w:r>
        <w:t>Dartzu</w:t>
      </w:r>
      <w:proofErr w:type="spellEnd"/>
      <w:r>
        <w:t xml:space="preserve"> </w:t>
      </w:r>
      <w:proofErr w:type="spellStart"/>
      <w:r>
        <w:t>antwort</w:t>
      </w:r>
      <w:proofErr w:type="spellEnd"/>
      <w:r>
        <w:t xml:space="preserve"> ich/ das ist/ das </w:t>
      </w:r>
      <w:proofErr w:type="spellStart"/>
      <w:r>
        <w:t>vns</w:t>
      </w:r>
      <w:proofErr w:type="spellEnd"/>
      <w:r>
        <w:t xml:space="preserve"> Christus zu </w:t>
      </w:r>
      <w:proofErr w:type="spellStart"/>
      <w:r>
        <w:t>eyner</w:t>
      </w:r>
      <w:proofErr w:type="spellEnd"/>
      <w:r>
        <w:t xml:space="preserve"> </w:t>
      </w:r>
      <w:proofErr w:type="spellStart"/>
      <w:r>
        <w:t>person</w:t>
      </w:r>
      <w:proofErr w:type="spellEnd"/>
      <w:r>
        <w:t xml:space="preserve"> gesagt/ </w:t>
      </w:r>
      <w:proofErr w:type="spellStart"/>
      <w:r>
        <w:t>gan</w:t>
      </w:r>
      <w:proofErr w:type="spellEnd"/>
      <w:r>
        <w:t xml:space="preserve"> </w:t>
      </w:r>
      <w:proofErr w:type="spellStart"/>
      <w:r>
        <w:t>hyn</w:t>
      </w:r>
      <w:proofErr w:type="spellEnd"/>
      <w:r>
        <w:t xml:space="preserve">/ </w:t>
      </w:r>
      <w:proofErr w:type="spellStart"/>
      <w:r>
        <w:t>vnd</w:t>
      </w:r>
      <w:proofErr w:type="spellEnd"/>
      <w:r>
        <w:t xml:space="preserve"> </w:t>
      </w:r>
      <w:proofErr w:type="spellStart"/>
      <w:r>
        <w:t>sundige</w:t>
      </w:r>
      <w:proofErr w:type="spellEnd"/>
      <w:r>
        <w:t xml:space="preserve"> </w:t>
      </w:r>
      <w:proofErr w:type="spellStart"/>
      <w:r>
        <w:t>nit</w:t>
      </w:r>
      <w:proofErr w:type="spellEnd"/>
      <w:r>
        <w:t xml:space="preserve"> mehr/ in dem </w:t>
      </w:r>
      <w:proofErr w:type="spellStart"/>
      <w:r>
        <w:t>steet</w:t>
      </w:r>
      <w:proofErr w:type="spellEnd"/>
      <w:r>
        <w:t xml:space="preserve"> </w:t>
      </w:r>
      <w:proofErr w:type="spellStart"/>
      <w:r>
        <w:t>vorgebung</w:t>
      </w:r>
      <w:proofErr w:type="spellEnd"/>
      <w:r>
        <w:t xml:space="preserve"> </w:t>
      </w:r>
      <w:proofErr w:type="spellStart"/>
      <w:r>
        <w:t>vnd</w:t>
      </w:r>
      <w:proofErr w:type="spellEnd"/>
      <w:r>
        <w:t xml:space="preserve"> </w:t>
      </w:r>
      <w:proofErr w:type="spellStart"/>
      <w:r>
        <w:t>außtilgung</w:t>
      </w:r>
      <w:proofErr w:type="spellEnd"/>
      <w:r>
        <w:t xml:space="preserve"> der </w:t>
      </w:r>
      <w:proofErr w:type="spellStart"/>
      <w:r>
        <w:t>sunde</w:t>
      </w:r>
      <w:proofErr w:type="spellEnd"/>
      <w:r>
        <w:t xml:space="preserve">/ gehn von </w:t>
      </w:r>
      <w:proofErr w:type="spellStart"/>
      <w:r>
        <w:t>bößem</w:t>
      </w:r>
      <w:proofErr w:type="spellEnd"/>
      <w:r>
        <w:t xml:space="preserve"> </w:t>
      </w:r>
      <w:proofErr w:type="spellStart"/>
      <w:r>
        <w:t>aygen</w:t>
      </w:r>
      <w:proofErr w:type="spellEnd"/>
      <w:r>
        <w:t xml:space="preserve"> willen/ </w:t>
      </w:r>
      <w:proofErr w:type="spellStart"/>
      <w:r>
        <w:t>stee</w:t>
      </w:r>
      <w:proofErr w:type="spellEnd"/>
      <w:r>
        <w:t xml:space="preserve"> </w:t>
      </w:r>
      <w:proofErr w:type="spellStart"/>
      <w:r>
        <w:t>nit</w:t>
      </w:r>
      <w:proofErr w:type="spellEnd"/>
      <w:r>
        <w:t xml:space="preserve"> still/ sondern </w:t>
      </w:r>
      <w:proofErr w:type="spellStart"/>
      <w:r>
        <w:t>gahn</w:t>
      </w:r>
      <w:proofErr w:type="spellEnd"/>
      <w:r>
        <w:t xml:space="preserve">/ </w:t>
      </w:r>
      <w:proofErr w:type="spellStart"/>
      <w:r>
        <w:t>vnd</w:t>
      </w:r>
      <w:proofErr w:type="spellEnd"/>
      <w:r>
        <w:t xml:space="preserve"> </w:t>
      </w:r>
      <w:proofErr w:type="spellStart"/>
      <w:r>
        <w:t>sundige</w:t>
      </w:r>
      <w:proofErr w:type="spellEnd"/>
      <w:r>
        <w:t xml:space="preserve"> </w:t>
      </w:r>
      <w:proofErr w:type="spellStart"/>
      <w:r>
        <w:t>nit</w:t>
      </w:r>
      <w:proofErr w:type="spellEnd"/>
      <w:r>
        <w:t xml:space="preserve">. welcher in </w:t>
      </w:r>
      <w:proofErr w:type="spellStart"/>
      <w:r>
        <w:t>dißem</w:t>
      </w:r>
      <w:proofErr w:type="spellEnd"/>
      <w:r>
        <w:t xml:space="preserve"> </w:t>
      </w:r>
      <w:proofErr w:type="spellStart"/>
      <w:r>
        <w:t>sententz</w:t>
      </w:r>
      <w:proofErr w:type="spellEnd"/>
      <w:r>
        <w:t xml:space="preserve"> </w:t>
      </w:r>
      <w:proofErr w:type="spellStart"/>
      <w:r>
        <w:t>bleybt</w:t>
      </w:r>
      <w:proofErr w:type="spellEnd"/>
      <w:r>
        <w:t xml:space="preserve"> </w:t>
      </w:r>
      <w:proofErr w:type="spellStart"/>
      <w:r>
        <w:t>wirt</w:t>
      </w:r>
      <w:proofErr w:type="spellEnd"/>
      <w:r>
        <w:t xml:space="preserve"> an ablas </w:t>
      </w:r>
      <w:proofErr w:type="spellStart"/>
      <w:r>
        <w:t>wol</w:t>
      </w:r>
      <w:proofErr w:type="spellEnd"/>
      <w:r>
        <w:t xml:space="preserve"> selig/ </w:t>
      </w:r>
      <w:proofErr w:type="spellStart"/>
      <w:r>
        <w:t>dan</w:t>
      </w:r>
      <w:proofErr w:type="spellEnd"/>
      <w:r>
        <w:t xml:space="preserve"> in dem wesen sterben </w:t>
      </w:r>
      <w:proofErr w:type="spellStart"/>
      <w:r>
        <w:t>sunde</w:t>
      </w:r>
      <w:proofErr w:type="spellEnd"/>
      <w:r>
        <w:t xml:space="preserve">/ </w:t>
      </w:r>
      <w:proofErr w:type="spellStart"/>
      <w:r>
        <w:t>vnd</w:t>
      </w:r>
      <w:proofErr w:type="spellEnd"/>
      <w:r>
        <w:t xml:space="preserve"> lebet der </w:t>
      </w:r>
      <w:proofErr w:type="spellStart"/>
      <w:r>
        <w:t>geyst</w:t>
      </w:r>
      <w:proofErr w:type="spellEnd"/>
      <w:r>
        <w:t xml:space="preserve">/ </w:t>
      </w:r>
      <w:proofErr w:type="spellStart"/>
      <w:r>
        <w:t>nym</w:t>
      </w:r>
      <w:proofErr w:type="spellEnd"/>
      <w:r>
        <w:t xml:space="preserve"> das wesen hin </w:t>
      </w:r>
      <w:proofErr w:type="spellStart"/>
      <w:r>
        <w:t>wegk</w:t>
      </w:r>
      <w:proofErr w:type="spellEnd"/>
      <w:r>
        <w:t xml:space="preserve">/ </w:t>
      </w:r>
      <w:proofErr w:type="spellStart"/>
      <w:r>
        <w:t>ßo</w:t>
      </w:r>
      <w:proofErr w:type="spellEnd"/>
      <w:r>
        <w:t xml:space="preserve"> </w:t>
      </w:r>
      <w:proofErr w:type="spellStart"/>
      <w:r>
        <w:t>wirstu</w:t>
      </w:r>
      <w:proofErr w:type="spellEnd"/>
      <w:r>
        <w:t xml:space="preserve"> sehen/ oder </w:t>
      </w:r>
      <w:proofErr w:type="spellStart"/>
      <w:r>
        <w:t>auß</w:t>
      </w:r>
      <w:proofErr w:type="spellEnd"/>
      <w:r>
        <w:t xml:space="preserve"> der </w:t>
      </w:r>
      <w:proofErr w:type="spellStart"/>
      <w:r>
        <w:t>schrifft</w:t>
      </w:r>
      <w:proofErr w:type="spellEnd"/>
      <w:r>
        <w:t xml:space="preserve"> lernen/ das vorigen </w:t>
      </w:r>
      <w:proofErr w:type="spellStart"/>
      <w:r>
        <w:t>sunde</w:t>
      </w:r>
      <w:proofErr w:type="spellEnd"/>
      <w:r>
        <w:t xml:space="preserve"> wider wachsen. </w:t>
      </w:r>
    </w:p>
    <w:p w14:paraId="155A3A50" w14:textId="77777777" w:rsidR="00C20EBB" w:rsidRDefault="00C20EBB" w:rsidP="00C20EBB">
      <w:pPr>
        <w:pStyle w:val="StandardWeb"/>
      </w:pPr>
      <w:r>
        <w:t xml:space="preserve">Das hat </w:t>
      </w:r>
      <w:proofErr w:type="spellStart"/>
      <w:r>
        <w:t>vns</w:t>
      </w:r>
      <w:proofErr w:type="spellEnd"/>
      <w:r>
        <w:t xml:space="preserve"> Christus geleert/ durch das </w:t>
      </w:r>
      <w:proofErr w:type="spellStart"/>
      <w:r>
        <w:t>gekert</w:t>
      </w:r>
      <w:proofErr w:type="spellEnd"/>
      <w:r>
        <w:t xml:space="preserve"> </w:t>
      </w:r>
      <w:proofErr w:type="spellStart"/>
      <w:r>
        <w:t>hauß</w:t>
      </w:r>
      <w:proofErr w:type="spellEnd"/>
      <w:r>
        <w:t xml:space="preserve">/ </w:t>
      </w:r>
      <w:proofErr w:type="spellStart"/>
      <w:r>
        <w:t>außß</w:t>
      </w:r>
      <w:proofErr w:type="spellEnd"/>
      <w:r>
        <w:t xml:space="preserve"> dem der </w:t>
      </w:r>
      <w:proofErr w:type="spellStart"/>
      <w:r>
        <w:t>Teuffell</w:t>
      </w:r>
      <w:proofErr w:type="spellEnd"/>
      <w:r>
        <w:t xml:space="preserve"> </w:t>
      </w:r>
      <w:proofErr w:type="spellStart"/>
      <w:r>
        <w:t>voriagt</w:t>
      </w:r>
      <w:proofErr w:type="spellEnd"/>
      <w:r>
        <w:t xml:space="preserve">/ welcher wider </w:t>
      </w:r>
      <w:proofErr w:type="spellStart"/>
      <w:r>
        <w:t>kame</w:t>
      </w:r>
      <w:proofErr w:type="spellEnd"/>
      <w:r>
        <w:t xml:space="preserve">/ mit sieben </w:t>
      </w:r>
      <w:proofErr w:type="spellStart"/>
      <w:r>
        <w:t>arglistigern</w:t>
      </w:r>
      <w:proofErr w:type="spellEnd"/>
      <w:r>
        <w:t xml:space="preserve"> </w:t>
      </w:r>
      <w:proofErr w:type="spellStart"/>
      <w:r>
        <w:t>gaysten</w:t>
      </w:r>
      <w:proofErr w:type="spellEnd"/>
      <w:r>
        <w:t xml:space="preserve">. </w:t>
      </w:r>
      <w:proofErr w:type="spellStart"/>
      <w:r>
        <w:t>Darumb</w:t>
      </w:r>
      <w:proofErr w:type="spellEnd"/>
      <w:r>
        <w:t xml:space="preserve"> alle/ die/ ablas </w:t>
      </w:r>
      <w:proofErr w:type="spellStart"/>
      <w:r>
        <w:t>dartzu</w:t>
      </w:r>
      <w:proofErr w:type="spellEnd"/>
      <w:r>
        <w:t xml:space="preserve"> brauchen. das sie durch </w:t>
      </w:r>
      <w:proofErr w:type="spellStart"/>
      <w:r>
        <w:t>eynigen</w:t>
      </w:r>
      <w:proofErr w:type="spellEnd"/>
      <w:r>
        <w:t xml:space="preserve"> </w:t>
      </w:r>
      <w:proofErr w:type="spellStart"/>
      <w:r>
        <w:t>weeg</w:t>
      </w:r>
      <w:proofErr w:type="spellEnd"/>
      <w:r>
        <w:t xml:space="preserve"> oder </w:t>
      </w:r>
      <w:proofErr w:type="spellStart"/>
      <w:r>
        <w:t>weyse</w:t>
      </w:r>
      <w:proofErr w:type="spellEnd"/>
      <w:r>
        <w:t xml:space="preserve">/ solche wesen/ itzt </w:t>
      </w:r>
      <w:proofErr w:type="spellStart"/>
      <w:r>
        <w:t>angetzeyt</w:t>
      </w:r>
      <w:proofErr w:type="spellEnd"/>
      <w:r>
        <w:t xml:space="preserve"> geringer machen/ die selbe </w:t>
      </w:r>
      <w:proofErr w:type="spellStart"/>
      <w:r>
        <w:t>furen</w:t>
      </w:r>
      <w:proofErr w:type="spellEnd"/>
      <w:r>
        <w:t xml:space="preserve"> den </w:t>
      </w:r>
      <w:proofErr w:type="spellStart"/>
      <w:r>
        <w:t>menschen</w:t>
      </w:r>
      <w:proofErr w:type="spellEnd"/>
      <w:r>
        <w:t xml:space="preserve"> in alte </w:t>
      </w:r>
      <w:proofErr w:type="spellStart"/>
      <w:r>
        <w:t>vnd</w:t>
      </w:r>
      <w:proofErr w:type="spellEnd"/>
      <w:r>
        <w:t xml:space="preserve"> </w:t>
      </w:r>
      <w:proofErr w:type="spellStart"/>
      <w:r>
        <w:t>new</w:t>
      </w:r>
      <w:proofErr w:type="spellEnd"/>
      <w:r>
        <w:t xml:space="preserve"> </w:t>
      </w:r>
      <w:proofErr w:type="spellStart"/>
      <w:r>
        <w:t>sund</w:t>
      </w:r>
      <w:proofErr w:type="spellEnd"/>
      <w:r>
        <w:t xml:space="preserve">. </w:t>
      </w:r>
    </w:p>
    <w:p w14:paraId="417BBEDE" w14:textId="77777777" w:rsidR="00C20EBB" w:rsidRDefault="00C20EBB" w:rsidP="00C20EBB">
      <w:pPr>
        <w:pStyle w:val="StandardWeb"/>
      </w:pPr>
      <w:proofErr w:type="spellStart"/>
      <w:r>
        <w:t>Dises</w:t>
      </w:r>
      <w:proofErr w:type="spellEnd"/>
      <w:r>
        <w:t xml:space="preserve"> wesen ist </w:t>
      </w:r>
      <w:proofErr w:type="spellStart"/>
      <w:r>
        <w:t>nit</w:t>
      </w:r>
      <w:proofErr w:type="spellEnd"/>
      <w:r>
        <w:t xml:space="preserve"> anders/ </w:t>
      </w:r>
      <w:proofErr w:type="spellStart"/>
      <w:r>
        <w:t>dan</w:t>
      </w:r>
      <w:proofErr w:type="spellEnd"/>
      <w:r>
        <w:t xml:space="preserve"> zu </w:t>
      </w:r>
      <w:proofErr w:type="spellStart"/>
      <w:r>
        <w:t>kere</w:t>
      </w:r>
      <w:proofErr w:type="spellEnd"/>
      <w:r>
        <w:t xml:space="preserve"> in </w:t>
      </w:r>
      <w:proofErr w:type="spellStart"/>
      <w:r>
        <w:t>got</w:t>
      </w:r>
      <w:proofErr w:type="spellEnd"/>
      <w:r>
        <w:t xml:space="preserve">. </w:t>
      </w:r>
      <w:proofErr w:type="spellStart"/>
      <w:r>
        <w:t>vnd</w:t>
      </w:r>
      <w:proofErr w:type="spellEnd"/>
      <w:r>
        <w:t xml:space="preserve"> </w:t>
      </w:r>
      <w:proofErr w:type="spellStart"/>
      <w:r>
        <w:t>abkerung</w:t>
      </w:r>
      <w:proofErr w:type="spellEnd"/>
      <w:r>
        <w:t xml:space="preserve"> von </w:t>
      </w:r>
      <w:proofErr w:type="spellStart"/>
      <w:r>
        <w:t>sunden</w:t>
      </w:r>
      <w:proofErr w:type="spellEnd"/>
      <w:r>
        <w:t xml:space="preserve">/ </w:t>
      </w:r>
      <w:proofErr w:type="spellStart"/>
      <w:r>
        <w:t>Dise</w:t>
      </w:r>
      <w:proofErr w:type="spellEnd"/>
      <w:r>
        <w:t xml:space="preserve"> fruchtbare </w:t>
      </w:r>
      <w:proofErr w:type="spellStart"/>
      <w:r>
        <w:t>wort</w:t>
      </w:r>
      <w:proofErr w:type="spellEnd"/>
      <w:r>
        <w:t xml:space="preserve">/ </w:t>
      </w:r>
      <w:proofErr w:type="spellStart"/>
      <w:r>
        <w:t>begreyffen</w:t>
      </w:r>
      <w:proofErr w:type="spellEnd"/>
      <w:r>
        <w:t xml:space="preserve"> </w:t>
      </w:r>
      <w:proofErr w:type="spellStart"/>
      <w:r>
        <w:t>vil</w:t>
      </w:r>
      <w:proofErr w:type="spellEnd"/>
      <w:r>
        <w:t xml:space="preserve"> fruchten/ wie auch </w:t>
      </w:r>
      <w:proofErr w:type="spellStart"/>
      <w:r>
        <w:t>solige</w:t>
      </w:r>
      <w:proofErr w:type="spellEnd"/>
      <w:r>
        <w:t xml:space="preserve"> fruchten </w:t>
      </w:r>
      <w:proofErr w:type="spellStart"/>
      <w:r>
        <w:t>vnd</w:t>
      </w:r>
      <w:proofErr w:type="spellEnd"/>
      <w:r>
        <w:t xml:space="preserve"> gaben </w:t>
      </w:r>
      <w:proofErr w:type="spellStart"/>
      <w:r>
        <w:t>gottis</w:t>
      </w:r>
      <w:proofErr w:type="spellEnd"/>
      <w:r>
        <w:t xml:space="preserve"> geschehen/ ist </w:t>
      </w:r>
      <w:proofErr w:type="spellStart"/>
      <w:r>
        <w:t>vns</w:t>
      </w:r>
      <w:proofErr w:type="spellEnd"/>
      <w:r>
        <w:t xml:space="preserve"> durch </w:t>
      </w:r>
      <w:proofErr w:type="spellStart"/>
      <w:r>
        <w:t>gottlich</w:t>
      </w:r>
      <w:proofErr w:type="spellEnd"/>
      <w:r>
        <w:t xml:space="preserve"> </w:t>
      </w:r>
      <w:proofErr w:type="spellStart"/>
      <w:r>
        <w:t>wort</w:t>
      </w:r>
      <w:proofErr w:type="spellEnd"/>
      <w:r>
        <w:t xml:space="preserve">/ </w:t>
      </w:r>
      <w:proofErr w:type="spellStart"/>
      <w:r>
        <w:t>ym</w:t>
      </w:r>
      <w:proofErr w:type="spellEnd"/>
      <w:r>
        <w:t xml:space="preserve"> xviii. </w:t>
      </w:r>
      <w:proofErr w:type="spellStart"/>
      <w:r>
        <w:t>capitel</w:t>
      </w:r>
      <w:proofErr w:type="spellEnd"/>
      <w:r>
        <w:t xml:space="preserve"> Ezechiel. </w:t>
      </w:r>
      <w:proofErr w:type="spellStart"/>
      <w:r>
        <w:t>eroffnet</w:t>
      </w:r>
      <w:proofErr w:type="spellEnd"/>
      <w:r>
        <w:t xml:space="preserve"> </w:t>
      </w:r>
      <w:proofErr w:type="spellStart"/>
      <w:r>
        <w:t>alßo</w:t>
      </w:r>
      <w:proofErr w:type="spellEnd"/>
      <w:r>
        <w:t xml:space="preserve">. </w:t>
      </w:r>
    </w:p>
    <w:p w14:paraId="43562024" w14:textId="77777777" w:rsidR="00C20EBB" w:rsidRDefault="00C20EBB" w:rsidP="00C20EBB">
      <w:pPr>
        <w:pStyle w:val="StandardWeb"/>
      </w:pPr>
      <w:proofErr w:type="spellStart"/>
      <w:r>
        <w:t>Vngütickeit</w:t>
      </w:r>
      <w:proofErr w:type="spellEnd"/>
      <w:r>
        <w:t xml:space="preserve"> des </w:t>
      </w:r>
      <w:proofErr w:type="spellStart"/>
      <w:r>
        <w:t>vngerechten</w:t>
      </w:r>
      <w:proofErr w:type="spellEnd"/>
      <w:r>
        <w:t xml:space="preserve">/ </w:t>
      </w:r>
      <w:proofErr w:type="spellStart"/>
      <w:r>
        <w:t>sol</w:t>
      </w:r>
      <w:proofErr w:type="spellEnd"/>
      <w:r>
        <w:t xml:space="preserve"> </w:t>
      </w:r>
      <w:proofErr w:type="spellStart"/>
      <w:r>
        <w:t>vber</w:t>
      </w:r>
      <w:proofErr w:type="spellEnd"/>
      <w:r>
        <w:t xml:space="preserve"> </w:t>
      </w:r>
      <w:proofErr w:type="spellStart"/>
      <w:r>
        <w:t>ym</w:t>
      </w:r>
      <w:proofErr w:type="spellEnd"/>
      <w:r>
        <w:t xml:space="preserve"> sein/ </w:t>
      </w:r>
      <w:proofErr w:type="spellStart"/>
      <w:r>
        <w:t>ßo</w:t>
      </w:r>
      <w:proofErr w:type="spellEnd"/>
      <w:r>
        <w:t xml:space="preserve"> aber der </w:t>
      </w:r>
      <w:proofErr w:type="spellStart"/>
      <w:r>
        <w:t>vngerecht</w:t>
      </w:r>
      <w:proofErr w:type="spellEnd"/>
      <w:r>
        <w:t xml:space="preserve"> </w:t>
      </w:r>
      <w:proofErr w:type="spellStart"/>
      <w:r>
        <w:t>buß</w:t>
      </w:r>
      <w:proofErr w:type="spellEnd"/>
      <w:r>
        <w:t xml:space="preserve"> thuet/ </w:t>
      </w:r>
      <w:proofErr w:type="spellStart"/>
      <w:r>
        <w:t>vnd</w:t>
      </w:r>
      <w:proofErr w:type="spellEnd"/>
      <w:r>
        <w:t xml:space="preserve"> </w:t>
      </w:r>
      <w:proofErr w:type="spellStart"/>
      <w:r>
        <w:t>berewet</w:t>
      </w:r>
      <w:proofErr w:type="spellEnd"/>
      <w:r>
        <w:t xml:space="preserve"> alle sein </w:t>
      </w:r>
      <w:proofErr w:type="spellStart"/>
      <w:r>
        <w:t>sunde</w:t>
      </w:r>
      <w:proofErr w:type="spellEnd"/>
      <w:r>
        <w:t xml:space="preserve">/ die er gethan/ </w:t>
      </w:r>
      <w:proofErr w:type="spellStart"/>
      <w:r>
        <w:t>vnd</w:t>
      </w:r>
      <w:proofErr w:type="spellEnd"/>
      <w:r>
        <w:t xml:space="preserve"> </w:t>
      </w:r>
      <w:proofErr w:type="spellStart"/>
      <w:r>
        <w:t>bewaret</w:t>
      </w:r>
      <w:proofErr w:type="spellEnd"/>
      <w:r>
        <w:t xml:space="preserve"> alle mein </w:t>
      </w:r>
      <w:proofErr w:type="spellStart"/>
      <w:r>
        <w:t>gebott</w:t>
      </w:r>
      <w:proofErr w:type="spellEnd"/>
      <w:r>
        <w:t xml:space="preserve">/ </w:t>
      </w:r>
      <w:proofErr w:type="spellStart"/>
      <w:r>
        <w:t>vnd</w:t>
      </w:r>
      <w:proofErr w:type="spellEnd"/>
      <w:r>
        <w:t xml:space="preserve"> macht </w:t>
      </w:r>
      <w:proofErr w:type="spellStart"/>
      <w:r>
        <w:t>dz</w:t>
      </w:r>
      <w:proofErr w:type="spellEnd"/>
      <w:r>
        <w:t xml:space="preserve"> </w:t>
      </w:r>
      <w:proofErr w:type="spellStart"/>
      <w:r>
        <w:t>vrteyl</w:t>
      </w:r>
      <w:proofErr w:type="spellEnd"/>
      <w:r>
        <w:t xml:space="preserve"> </w:t>
      </w:r>
      <w:proofErr w:type="spellStart"/>
      <w:r>
        <w:t>vnd</w:t>
      </w:r>
      <w:proofErr w:type="spellEnd"/>
      <w:r>
        <w:t xml:space="preserve"> </w:t>
      </w:r>
      <w:proofErr w:type="spellStart"/>
      <w:r>
        <w:t>gerechtickeit</w:t>
      </w:r>
      <w:proofErr w:type="spellEnd"/>
      <w:r>
        <w:t xml:space="preserve"> </w:t>
      </w:r>
      <w:proofErr w:type="spellStart"/>
      <w:r>
        <w:t>ßo</w:t>
      </w:r>
      <w:proofErr w:type="spellEnd"/>
      <w:r>
        <w:t xml:space="preserve"> </w:t>
      </w:r>
      <w:proofErr w:type="spellStart"/>
      <w:r>
        <w:t>wirt</w:t>
      </w:r>
      <w:proofErr w:type="spellEnd"/>
      <w:r>
        <w:t xml:space="preserve"> er </w:t>
      </w:r>
      <w:proofErr w:type="spellStart"/>
      <w:r>
        <w:t>ym</w:t>
      </w:r>
      <w:proofErr w:type="spellEnd"/>
      <w:r>
        <w:t xml:space="preserve"> leben </w:t>
      </w:r>
      <w:proofErr w:type="spellStart"/>
      <w:r>
        <w:t>bleyben</w:t>
      </w:r>
      <w:proofErr w:type="spellEnd"/>
      <w:r>
        <w:t xml:space="preserve">/ </w:t>
      </w:r>
      <w:proofErr w:type="spellStart"/>
      <w:r>
        <w:t>vnd</w:t>
      </w:r>
      <w:proofErr w:type="spellEnd"/>
      <w:r>
        <w:t xml:space="preserve"> </w:t>
      </w:r>
      <w:proofErr w:type="spellStart"/>
      <w:r>
        <w:t>nit</w:t>
      </w:r>
      <w:proofErr w:type="spellEnd"/>
      <w:r>
        <w:t xml:space="preserve"> sterben. Alle </w:t>
      </w:r>
      <w:proofErr w:type="spellStart"/>
      <w:r>
        <w:t>seyne</w:t>
      </w:r>
      <w:proofErr w:type="spellEnd"/>
      <w:r>
        <w:t xml:space="preserve"> </w:t>
      </w:r>
      <w:proofErr w:type="spellStart"/>
      <w:r>
        <w:t>boßheiten</w:t>
      </w:r>
      <w:proofErr w:type="spellEnd"/>
      <w:r>
        <w:t xml:space="preserve"> die er </w:t>
      </w:r>
      <w:proofErr w:type="spellStart"/>
      <w:r>
        <w:t>gewircket</w:t>
      </w:r>
      <w:proofErr w:type="spellEnd"/>
      <w:r>
        <w:t xml:space="preserve">. werde ich </w:t>
      </w:r>
      <w:proofErr w:type="spellStart"/>
      <w:r>
        <w:t>vorgessen</w:t>
      </w:r>
      <w:proofErr w:type="spellEnd"/>
      <w:r>
        <w:t xml:space="preserve"> </w:t>
      </w:r>
      <w:proofErr w:type="spellStart"/>
      <w:r>
        <w:t>vnd</w:t>
      </w:r>
      <w:proofErr w:type="spellEnd"/>
      <w:r>
        <w:t xml:space="preserve"> </w:t>
      </w:r>
      <w:proofErr w:type="spellStart"/>
      <w:r>
        <w:t>nit</w:t>
      </w:r>
      <w:proofErr w:type="spellEnd"/>
      <w:r>
        <w:t xml:space="preserve"> </w:t>
      </w:r>
      <w:proofErr w:type="spellStart"/>
      <w:r>
        <w:t>gedencken</w:t>
      </w:r>
      <w:proofErr w:type="spellEnd"/>
      <w:r>
        <w:t xml:space="preserve">. </w:t>
      </w:r>
    </w:p>
    <w:p w14:paraId="5A1BE895" w14:textId="77777777" w:rsidR="00C20EBB" w:rsidRDefault="00C20EBB" w:rsidP="00C20EBB">
      <w:pPr>
        <w:pStyle w:val="StandardWeb"/>
      </w:pPr>
      <w:proofErr w:type="spellStart"/>
      <w:r>
        <w:t>Diße</w:t>
      </w:r>
      <w:proofErr w:type="spellEnd"/>
      <w:r>
        <w:t xml:space="preserve"> </w:t>
      </w:r>
      <w:proofErr w:type="spellStart"/>
      <w:r>
        <w:t>schrifft</w:t>
      </w:r>
      <w:proofErr w:type="spellEnd"/>
      <w:r>
        <w:t xml:space="preserve"> ist </w:t>
      </w:r>
      <w:proofErr w:type="spellStart"/>
      <w:r>
        <w:t>clar</w:t>
      </w:r>
      <w:proofErr w:type="spellEnd"/>
      <w:r>
        <w:t xml:space="preserve"> </w:t>
      </w:r>
      <w:proofErr w:type="spellStart"/>
      <w:r>
        <w:t>vnd</w:t>
      </w:r>
      <w:proofErr w:type="spellEnd"/>
      <w:r>
        <w:t xml:space="preserve"> licht/ </w:t>
      </w:r>
      <w:proofErr w:type="spellStart"/>
      <w:r>
        <w:t>vnd</w:t>
      </w:r>
      <w:proofErr w:type="spellEnd"/>
      <w:r>
        <w:t xml:space="preserve"> </w:t>
      </w:r>
      <w:proofErr w:type="spellStart"/>
      <w:r>
        <w:t>leychtlich</w:t>
      </w:r>
      <w:proofErr w:type="spellEnd"/>
      <w:r>
        <w:t xml:space="preserve"> zu lernen/ erstlich spricht </w:t>
      </w:r>
      <w:proofErr w:type="spellStart"/>
      <w:r>
        <w:t>gott</w:t>
      </w:r>
      <w:proofErr w:type="spellEnd"/>
      <w:r>
        <w:t xml:space="preserve">/ das der </w:t>
      </w:r>
      <w:proofErr w:type="spellStart"/>
      <w:r>
        <w:t>vngutig</w:t>
      </w:r>
      <w:proofErr w:type="spellEnd"/>
      <w:r>
        <w:t xml:space="preserve"> </w:t>
      </w:r>
      <w:proofErr w:type="spellStart"/>
      <w:r>
        <w:t>vnd</w:t>
      </w:r>
      <w:proofErr w:type="spellEnd"/>
      <w:r>
        <w:t xml:space="preserve"> </w:t>
      </w:r>
      <w:proofErr w:type="spellStart"/>
      <w:r>
        <w:t>vngehorsam</w:t>
      </w:r>
      <w:proofErr w:type="spellEnd"/>
      <w:r>
        <w:t xml:space="preserve"> in </w:t>
      </w:r>
      <w:proofErr w:type="spellStart"/>
      <w:r>
        <w:t>seyner</w:t>
      </w:r>
      <w:proofErr w:type="spellEnd"/>
      <w:r>
        <w:t xml:space="preserve"> </w:t>
      </w:r>
      <w:proofErr w:type="spellStart"/>
      <w:r>
        <w:t>schackeit</w:t>
      </w:r>
      <w:proofErr w:type="spellEnd"/>
      <w:r>
        <w:t xml:space="preserve"> ersterben soll/ ewiglich straff </w:t>
      </w:r>
      <w:proofErr w:type="spellStart"/>
      <w:r>
        <w:t>darumb</w:t>
      </w:r>
      <w:proofErr w:type="spellEnd"/>
      <w:r>
        <w:t xml:space="preserve"> zu </w:t>
      </w:r>
      <w:proofErr w:type="spellStart"/>
      <w:r>
        <w:t>leyden</w:t>
      </w:r>
      <w:proofErr w:type="spellEnd"/>
      <w:r>
        <w:t xml:space="preserve">. Darnach </w:t>
      </w:r>
      <w:proofErr w:type="spellStart"/>
      <w:r>
        <w:t>leret</w:t>
      </w:r>
      <w:proofErr w:type="spellEnd"/>
      <w:r>
        <w:t xml:space="preserve"> </w:t>
      </w:r>
      <w:proofErr w:type="spellStart"/>
      <w:r>
        <w:t>vns</w:t>
      </w:r>
      <w:proofErr w:type="spellEnd"/>
      <w:r>
        <w:t xml:space="preserve"> die </w:t>
      </w:r>
      <w:proofErr w:type="spellStart"/>
      <w:r>
        <w:t>schrifft</w:t>
      </w:r>
      <w:proofErr w:type="spellEnd"/>
      <w:r>
        <w:t xml:space="preserve">/ wie sich/ </w:t>
      </w:r>
      <w:proofErr w:type="spellStart"/>
      <w:r>
        <w:t>vnd</w:t>
      </w:r>
      <w:proofErr w:type="spellEnd"/>
      <w:r>
        <w:t xml:space="preserve"> welcher </w:t>
      </w:r>
      <w:proofErr w:type="spellStart"/>
      <w:r>
        <w:t>massen</w:t>
      </w:r>
      <w:proofErr w:type="spellEnd"/>
      <w:r>
        <w:t xml:space="preserve"> der </w:t>
      </w:r>
      <w:proofErr w:type="spellStart"/>
      <w:r>
        <w:t>sunder</w:t>
      </w:r>
      <w:proofErr w:type="spellEnd"/>
      <w:r>
        <w:t xml:space="preserve"> von </w:t>
      </w:r>
      <w:proofErr w:type="spellStart"/>
      <w:r>
        <w:t>sunden</w:t>
      </w:r>
      <w:proofErr w:type="spellEnd"/>
      <w:r>
        <w:t xml:space="preserve"> </w:t>
      </w:r>
      <w:proofErr w:type="spellStart"/>
      <w:r>
        <w:t>abkeret</w:t>
      </w:r>
      <w:proofErr w:type="spellEnd"/>
      <w:r>
        <w:t xml:space="preserve">/ </w:t>
      </w:r>
      <w:proofErr w:type="spellStart"/>
      <w:r>
        <w:t>nemliich</w:t>
      </w:r>
      <w:proofErr w:type="spellEnd"/>
      <w:r>
        <w:t xml:space="preserve">. </w:t>
      </w:r>
      <w:proofErr w:type="spellStart"/>
      <w:r>
        <w:t>ßo</w:t>
      </w:r>
      <w:proofErr w:type="spellEnd"/>
      <w:r>
        <w:t xml:space="preserve"> er </w:t>
      </w:r>
      <w:proofErr w:type="spellStart"/>
      <w:r>
        <w:t>buß</w:t>
      </w:r>
      <w:proofErr w:type="spellEnd"/>
      <w:r>
        <w:t xml:space="preserve"> thut/ soll er alle sein </w:t>
      </w:r>
      <w:proofErr w:type="spellStart"/>
      <w:r>
        <w:t>sunde</w:t>
      </w:r>
      <w:proofErr w:type="spellEnd"/>
      <w:r>
        <w:t xml:space="preserve"> </w:t>
      </w:r>
      <w:proofErr w:type="spellStart"/>
      <w:r>
        <w:t>berewen</w:t>
      </w:r>
      <w:proofErr w:type="spellEnd"/>
      <w:r>
        <w:t xml:space="preserve">/ </w:t>
      </w:r>
      <w:proofErr w:type="spellStart"/>
      <w:r>
        <w:t>vnd</w:t>
      </w:r>
      <w:proofErr w:type="spellEnd"/>
      <w:r>
        <w:t xml:space="preserve"> alles sein </w:t>
      </w:r>
      <w:proofErr w:type="spellStart"/>
      <w:r>
        <w:t>vbel</w:t>
      </w:r>
      <w:proofErr w:type="spellEnd"/>
      <w:r>
        <w:t xml:space="preserve"> </w:t>
      </w:r>
      <w:proofErr w:type="spellStart"/>
      <w:r>
        <w:t>betrawren</w:t>
      </w:r>
      <w:proofErr w:type="spellEnd"/>
      <w:r>
        <w:t xml:space="preserve"> </w:t>
      </w:r>
      <w:proofErr w:type="spellStart"/>
      <w:r>
        <w:t>alßo</w:t>
      </w:r>
      <w:proofErr w:type="spellEnd"/>
      <w:r>
        <w:t xml:space="preserve">. </w:t>
      </w:r>
    </w:p>
    <w:p w14:paraId="7BB67E5B" w14:textId="77777777" w:rsidR="00C20EBB" w:rsidRDefault="00C20EBB" w:rsidP="00C20EBB">
      <w:pPr>
        <w:pStyle w:val="StandardWeb"/>
      </w:pPr>
      <w:r>
        <w:t xml:space="preserve">Du </w:t>
      </w:r>
      <w:proofErr w:type="spellStart"/>
      <w:r>
        <w:t>solt</w:t>
      </w:r>
      <w:proofErr w:type="spellEnd"/>
      <w:r>
        <w:t xml:space="preserve"> </w:t>
      </w:r>
      <w:proofErr w:type="spellStart"/>
      <w:r>
        <w:t>sunden</w:t>
      </w:r>
      <w:proofErr w:type="spellEnd"/>
      <w:r>
        <w:t xml:space="preserve"> mit </w:t>
      </w:r>
      <w:proofErr w:type="spellStart"/>
      <w:r>
        <w:t>scharffen</w:t>
      </w:r>
      <w:proofErr w:type="spellEnd"/>
      <w:r>
        <w:t xml:space="preserve"> </w:t>
      </w:r>
      <w:proofErr w:type="spellStart"/>
      <w:r>
        <w:t>vnd</w:t>
      </w:r>
      <w:proofErr w:type="spellEnd"/>
      <w:r>
        <w:t xml:space="preserve"> hitzigen </w:t>
      </w:r>
      <w:proofErr w:type="spellStart"/>
      <w:r>
        <w:t>gedancken</w:t>
      </w:r>
      <w:proofErr w:type="spellEnd"/>
      <w:r>
        <w:t xml:space="preserve"> suchen </w:t>
      </w:r>
      <w:proofErr w:type="spellStart"/>
      <w:r>
        <w:t>vnd</w:t>
      </w:r>
      <w:proofErr w:type="spellEnd"/>
      <w:r>
        <w:t xml:space="preserve"> </w:t>
      </w:r>
      <w:proofErr w:type="spellStart"/>
      <w:r>
        <w:t>vorurteylen</w:t>
      </w:r>
      <w:proofErr w:type="spellEnd"/>
      <w:r>
        <w:t xml:space="preserve">/ </w:t>
      </w:r>
      <w:proofErr w:type="spellStart"/>
      <w:r>
        <w:t>dan</w:t>
      </w:r>
      <w:proofErr w:type="spellEnd"/>
      <w:r>
        <w:t xml:space="preserve"> wie </w:t>
      </w:r>
      <w:proofErr w:type="spellStart"/>
      <w:r>
        <w:t>woll</w:t>
      </w:r>
      <w:proofErr w:type="spellEnd"/>
      <w:r>
        <w:t xml:space="preserve"> dem </w:t>
      </w:r>
      <w:proofErr w:type="spellStart"/>
      <w:r>
        <w:t>menschen</w:t>
      </w:r>
      <w:proofErr w:type="spellEnd"/>
      <w:r>
        <w:t xml:space="preserve"> </w:t>
      </w:r>
      <w:proofErr w:type="spellStart"/>
      <w:r>
        <w:t>vnmuglich</w:t>
      </w:r>
      <w:proofErr w:type="spellEnd"/>
      <w:r>
        <w:t xml:space="preserve"> ist/ sein </w:t>
      </w:r>
      <w:proofErr w:type="spellStart"/>
      <w:r>
        <w:t>hertz</w:t>
      </w:r>
      <w:proofErr w:type="spellEnd"/>
      <w:r>
        <w:t xml:space="preserve"> </w:t>
      </w:r>
      <w:proofErr w:type="spellStart"/>
      <w:r>
        <w:t>außzulernen</w:t>
      </w:r>
      <w:proofErr w:type="spellEnd"/>
      <w:r>
        <w:t xml:space="preserve">/ als </w:t>
      </w:r>
      <w:proofErr w:type="spellStart"/>
      <w:r>
        <w:t>Hiere</w:t>
      </w:r>
      <w:proofErr w:type="spellEnd"/>
      <w:r>
        <w:t xml:space="preserve">. im .xvii. </w:t>
      </w:r>
      <w:proofErr w:type="spellStart"/>
      <w:r>
        <w:t>capi</w:t>
      </w:r>
      <w:proofErr w:type="spellEnd"/>
      <w:r>
        <w:t xml:space="preserve">. sagt. Des </w:t>
      </w:r>
      <w:proofErr w:type="spellStart"/>
      <w:r>
        <w:t>menschen</w:t>
      </w:r>
      <w:proofErr w:type="spellEnd"/>
      <w:r>
        <w:t xml:space="preserve"> </w:t>
      </w:r>
      <w:proofErr w:type="spellStart"/>
      <w:r>
        <w:t>hertz</w:t>
      </w:r>
      <w:proofErr w:type="spellEnd"/>
      <w:r>
        <w:t xml:space="preserve"> ist </w:t>
      </w:r>
      <w:proofErr w:type="spellStart"/>
      <w:r>
        <w:t>boß</w:t>
      </w:r>
      <w:proofErr w:type="spellEnd"/>
      <w:r>
        <w:t xml:space="preserve"> </w:t>
      </w:r>
      <w:proofErr w:type="spellStart"/>
      <w:r>
        <w:t>vnd</w:t>
      </w:r>
      <w:proofErr w:type="spellEnd"/>
      <w:r>
        <w:t xml:space="preserve"> </w:t>
      </w:r>
      <w:proofErr w:type="spellStart"/>
      <w:r>
        <w:t>vnergrundlich</w:t>
      </w:r>
      <w:proofErr w:type="spellEnd"/>
      <w:r>
        <w:t xml:space="preserve"> </w:t>
      </w:r>
      <w:proofErr w:type="spellStart"/>
      <w:r>
        <w:t>keyner</w:t>
      </w:r>
      <w:proofErr w:type="spellEnd"/>
      <w:r>
        <w:t xml:space="preserve"> </w:t>
      </w:r>
      <w:proofErr w:type="spellStart"/>
      <w:r>
        <w:t>kan</w:t>
      </w:r>
      <w:proofErr w:type="spellEnd"/>
      <w:r>
        <w:t xml:space="preserve"> sein </w:t>
      </w:r>
      <w:proofErr w:type="spellStart"/>
      <w:r>
        <w:t>boß</w:t>
      </w:r>
      <w:proofErr w:type="spellEnd"/>
      <w:r>
        <w:t xml:space="preserve"> </w:t>
      </w:r>
      <w:proofErr w:type="spellStart"/>
      <w:r>
        <w:t>hertz</w:t>
      </w:r>
      <w:proofErr w:type="spellEnd"/>
      <w:r>
        <w:t xml:space="preserve">/ gar </w:t>
      </w:r>
      <w:proofErr w:type="spellStart"/>
      <w:r>
        <w:t>auß</w:t>
      </w:r>
      <w:proofErr w:type="spellEnd"/>
      <w:r>
        <w:t xml:space="preserve"> lernen/ eher du dich </w:t>
      </w:r>
      <w:proofErr w:type="spellStart"/>
      <w:r>
        <w:t>bedenckst</w:t>
      </w:r>
      <w:proofErr w:type="spellEnd"/>
      <w:r>
        <w:t xml:space="preserve">/ so hat </w:t>
      </w:r>
      <w:proofErr w:type="spellStart"/>
      <w:r>
        <w:t>dirs</w:t>
      </w:r>
      <w:proofErr w:type="spellEnd"/>
      <w:r>
        <w:t xml:space="preserve"> </w:t>
      </w:r>
      <w:proofErr w:type="spellStart"/>
      <w:r>
        <w:t>ettwas</w:t>
      </w:r>
      <w:proofErr w:type="spellEnd"/>
      <w:r>
        <w:t xml:space="preserve"> </w:t>
      </w:r>
      <w:proofErr w:type="spellStart"/>
      <w:r>
        <w:t>vbels</w:t>
      </w:r>
      <w:proofErr w:type="spellEnd"/>
      <w:r>
        <w:t xml:space="preserve"> geboren. Dan wie </w:t>
      </w:r>
      <w:proofErr w:type="spellStart"/>
      <w:r>
        <w:t>woll</w:t>
      </w:r>
      <w:proofErr w:type="spellEnd"/>
      <w:r>
        <w:t xml:space="preserve"> es </w:t>
      </w:r>
      <w:proofErr w:type="spellStart"/>
      <w:r>
        <w:t>vnmuglich</w:t>
      </w:r>
      <w:proofErr w:type="spellEnd"/>
      <w:r>
        <w:t xml:space="preserve"> ist/ das der </w:t>
      </w:r>
      <w:proofErr w:type="spellStart"/>
      <w:r>
        <w:t>mensche</w:t>
      </w:r>
      <w:proofErr w:type="spellEnd"/>
      <w:r>
        <w:t xml:space="preserve"> alle </w:t>
      </w:r>
      <w:proofErr w:type="spellStart"/>
      <w:r>
        <w:t>seyne</w:t>
      </w:r>
      <w:proofErr w:type="spellEnd"/>
      <w:r>
        <w:t xml:space="preserve"> </w:t>
      </w:r>
      <w:proofErr w:type="spellStart"/>
      <w:r>
        <w:t>sunde</w:t>
      </w:r>
      <w:proofErr w:type="spellEnd"/>
      <w:r>
        <w:t xml:space="preserve"> ersinne. doch </w:t>
      </w:r>
      <w:proofErr w:type="spellStart"/>
      <w:r>
        <w:t>sol</w:t>
      </w:r>
      <w:proofErr w:type="spellEnd"/>
      <w:r>
        <w:t xml:space="preserve"> er die </w:t>
      </w:r>
      <w:proofErr w:type="spellStart"/>
      <w:r>
        <w:t>mißteten</w:t>
      </w:r>
      <w:proofErr w:type="spellEnd"/>
      <w:r>
        <w:t xml:space="preserve">/ die er/ </w:t>
      </w:r>
      <w:proofErr w:type="spellStart"/>
      <w:r>
        <w:t>auß</w:t>
      </w:r>
      <w:proofErr w:type="spellEnd"/>
      <w:r>
        <w:t xml:space="preserve"> </w:t>
      </w:r>
      <w:proofErr w:type="spellStart"/>
      <w:r>
        <w:t>fursatz</w:t>
      </w:r>
      <w:proofErr w:type="spellEnd"/>
      <w:r>
        <w:t xml:space="preserve">/ </w:t>
      </w:r>
      <w:proofErr w:type="spellStart"/>
      <w:r>
        <w:t>gethon</w:t>
      </w:r>
      <w:proofErr w:type="spellEnd"/>
      <w:r>
        <w:t xml:space="preserve"> mit grossem ernst </w:t>
      </w:r>
      <w:proofErr w:type="spellStart"/>
      <w:r>
        <w:t>vnd</w:t>
      </w:r>
      <w:proofErr w:type="spellEnd"/>
      <w:r>
        <w:t xml:space="preserve"> </w:t>
      </w:r>
      <w:proofErr w:type="spellStart"/>
      <w:r>
        <w:t>vleys</w:t>
      </w:r>
      <w:proofErr w:type="spellEnd"/>
      <w:r>
        <w:t xml:space="preserve">/ </w:t>
      </w:r>
      <w:proofErr w:type="spellStart"/>
      <w:r>
        <w:t>fur</w:t>
      </w:r>
      <w:proofErr w:type="spellEnd"/>
      <w:r>
        <w:t xml:space="preserve"> sein gestreng </w:t>
      </w:r>
      <w:proofErr w:type="spellStart"/>
      <w:r>
        <w:t>gericht</w:t>
      </w:r>
      <w:proofErr w:type="spellEnd"/>
      <w:r>
        <w:t xml:space="preserve"> </w:t>
      </w:r>
      <w:proofErr w:type="spellStart"/>
      <w:r>
        <w:t>vnd</w:t>
      </w:r>
      <w:proofErr w:type="spellEnd"/>
      <w:r>
        <w:t xml:space="preserve"> </w:t>
      </w:r>
      <w:proofErr w:type="spellStart"/>
      <w:r>
        <w:t>vrteyl</w:t>
      </w:r>
      <w:proofErr w:type="spellEnd"/>
      <w:r>
        <w:t xml:space="preserve"> tragen/ die mit </w:t>
      </w:r>
      <w:proofErr w:type="spellStart"/>
      <w:r>
        <w:t>seufftzen</w:t>
      </w:r>
      <w:proofErr w:type="spellEnd"/>
      <w:r>
        <w:t xml:space="preserve">/ </w:t>
      </w:r>
      <w:proofErr w:type="spellStart"/>
      <w:r>
        <w:t>leyd</w:t>
      </w:r>
      <w:proofErr w:type="spellEnd"/>
      <w:r>
        <w:t xml:space="preserve">/ </w:t>
      </w:r>
      <w:proofErr w:type="spellStart"/>
      <w:r>
        <w:t>widerwillen</w:t>
      </w:r>
      <w:proofErr w:type="spellEnd"/>
      <w:r>
        <w:t xml:space="preserve">/ </w:t>
      </w:r>
      <w:proofErr w:type="spellStart"/>
      <w:r>
        <w:t>vordrieß</w:t>
      </w:r>
      <w:proofErr w:type="spellEnd"/>
      <w:r>
        <w:t xml:space="preserve"> </w:t>
      </w:r>
      <w:proofErr w:type="spellStart"/>
      <w:r>
        <w:t>vnd</w:t>
      </w:r>
      <w:proofErr w:type="spellEnd"/>
      <w:r>
        <w:t xml:space="preserve"> </w:t>
      </w:r>
      <w:proofErr w:type="spellStart"/>
      <w:r>
        <w:t>leyden</w:t>
      </w:r>
      <w:proofErr w:type="spellEnd"/>
      <w:r>
        <w:t xml:space="preserve"> </w:t>
      </w:r>
      <w:proofErr w:type="spellStart"/>
      <w:r>
        <w:t>beweynen</w:t>
      </w:r>
      <w:proofErr w:type="spellEnd"/>
      <w:r>
        <w:t xml:space="preserve">/ also </w:t>
      </w:r>
      <w:proofErr w:type="spellStart"/>
      <w:r>
        <w:t>kerest</w:t>
      </w:r>
      <w:proofErr w:type="spellEnd"/>
      <w:r>
        <w:t xml:space="preserve"> du von den </w:t>
      </w:r>
      <w:proofErr w:type="spellStart"/>
      <w:r>
        <w:t>sunden</w:t>
      </w:r>
      <w:proofErr w:type="spellEnd"/>
      <w:r>
        <w:t xml:space="preserve">. wie </w:t>
      </w:r>
      <w:proofErr w:type="spellStart"/>
      <w:r>
        <w:t>Dauid</w:t>
      </w:r>
      <w:proofErr w:type="spellEnd"/>
      <w:r>
        <w:t xml:space="preserve"> der spricht im ps. 50. Meyn </w:t>
      </w:r>
      <w:proofErr w:type="spellStart"/>
      <w:r>
        <w:t>sund</w:t>
      </w:r>
      <w:proofErr w:type="spellEnd"/>
      <w:r>
        <w:t xml:space="preserve"> ist </w:t>
      </w:r>
      <w:proofErr w:type="spellStart"/>
      <w:r>
        <w:t>stetz</w:t>
      </w:r>
      <w:proofErr w:type="spellEnd"/>
      <w:r>
        <w:t xml:space="preserve"> oder </w:t>
      </w:r>
      <w:proofErr w:type="spellStart"/>
      <w:r>
        <w:t>alletzeit</w:t>
      </w:r>
      <w:proofErr w:type="spellEnd"/>
      <w:r>
        <w:t xml:space="preserve"> wider mich. ist die </w:t>
      </w:r>
      <w:proofErr w:type="spellStart"/>
      <w:r>
        <w:t>sunde</w:t>
      </w:r>
      <w:proofErr w:type="spellEnd"/>
      <w:r>
        <w:t xml:space="preserve"> wider dich. </w:t>
      </w:r>
      <w:proofErr w:type="spellStart"/>
      <w:r>
        <w:t>ßo</w:t>
      </w:r>
      <w:proofErr w:type="spellEnd"/>
      <w:r>
        <w:t xml:space="preserve"> </w:t>
      </w:r>
      <w:proofErr w:type="spellStart"/>
      <w:r>
        <w:t>mustu</w:t>
      </w:r>
      <w:proofErr w:type="spellEnd"/>
      <w:r>
        <w:t xml:space="preserve"> </w:t>
      </w:r>
      <w:proofErr w:type="spellStart"/>
      <w:r>
        <w:t>widerumb</w:t>
      </w:r>
      <w:proofErr w:type="spellEnd"/>
      <w:r>
        <w:t xml:space="preserve"> die </w:t>
      </w:r>
      <w:proofErr w:type="spellStart"/>
      <w:r>
        <w:t>sund</w:t>
      </w:r>
      <w:proofErr w:type="spellEnd"/>
      <w:r>
        <w:t xml:space="preserve"> auch vor </w:t>
      </w:r>
      <w:proofErr w:type="spellStart"/>
      <w:r>
        <w:t>volgen</w:t>
      </w:r>
      <w:proofErr w:type="spellEnd"/>
      <w:r>
        <w:t xml:space="preserve"> </w:t>
      </w:r>
      <w:proofErr w:type="spellStart"/>
      <w:r>
        <w:t>vnd</w:t>
      </w:r>
      <w:proofErr w:type="spellEnd"/>
      <w:r>
        <w:t xml:space="preserve"> hassen. </w:t>
      </w:r>
    </w:p>
    <w:p w14:paraId="231A6E48" w14:textId="77777777" w:rsidR="00C20EBB" w:rsidRDefault="00C20EBB" w:rsidP="00C20EBB">
      <w:pPr>
        <w:pStyle w:val="StandardWeb"/>
      </w:pPr>
      <w:r>
        <w:t xml:space="preserve">Wan der </w:t>
      </w:r>
      <w:proofErr w:type="spellStart"/>
      <w:r>
        <w:t>mensch</w:t>
      </w:r>
      <w:proofErr w:type="spellEnd"/>
      <w:r>
        <w:t xml:space="preserve"> </w:t>
      </w:r>
      <w:proofErr w:type="spellStart"/>
      <w:r>
        <w:t>alßo</w:t>
      </w:r>
      <w:proofErr w:type="spellEnd"/>
      <w:r>
        <w:t xml:space="preserve"> von </w:t>
      </w:r>
      <w:proofErr w:type="spellStart"/>
      <w:r>
        <w:t>boßheyten</w:t>
      </w:r>
      <w:proofErr w:type="spellEnd"/>
      <w:r>
        <w:t xml:space="preserve"> </w:t>
      </w:r>
      <w:proofErr w:type="spellStart"/>
      <w:r>
        <w:t>abkeret</w:t>
      </w:r>
      <w:proofErr w:type="spellEnd"/>
      <w:r>
        <w:t xml:space="preserve">/ </w:t>
      </w:r>
      <w:proofErr w:type="spellStart"/>
      <w:r>
        <w:t>ßo</w:t>
      </w:r>
      <w:proofErr w:type="spellEnd"/>
      <w:r>
        <w:t xml:space="preserve"> ist </w:t>
      </w:r>
      <w:proofErr w:type="spellStart"/>
      <w:r>
        <w:t>gott</w:t>
      </w:r>
      <w:proofErr w:type="spellEnd"/>
      <w:r>
        <w:t xml:space="preserve"> also </w:t>
      </w:r>
      <w:proofErr w:type="spellStart"/>
      <w:r>
        <w:t>barmhertzig</w:t>
      </w:r>
      <w:proofErr w:type="spellEnd"/>
      <w:r>
        <w:t xml:space="preserve">/ das er/ </w:t>
      </w:r>
      <w:proofErr w:type="spellStart"/>
      <w:r>
        <w:t>nit</w:t>
      </w:r>
      <w:proofErr w:type="spellEnd"/>
      <w:r>
        <w:t xml:space="preserve"> mehr der </w:t>
      </w:r>
      <w:proofErr w:type="spellStart"/>
      <w:r>
        <w:t>sunden</w:t>
      </w:r>
      <w:proofErr w:type="spellEnd"/>
      <w:r>
        <w:t xml:space="preserve"> </w:t>
      </w:r>
      <w:proofErr w:type="spellStart"/>
      <w:r>
        <w:t>gedencken</w:t>
      </w:r>
      <w:proofErr w:type="spellEnd"/>
      <w:r>
        <w:t xml:space="preserve"> </w:t>
      </w:r>
      <w:proofErr w:type="spellStart"/>
      <w:r>
        <w:t>wil</w:t>
      </w:r>
      <w:proofErr w:type="spellEnd"/>
      <w:r>
        <w:t xml:space="preserve">/ wie </w:t>
      </w:r>
      <w:proofErr w:type="spellStart"/>
      <w:r>
        <w:t>gott</w:t>
      </w:r>
      <w:proofErr w:type="spellEnd"/>
      <w:r>
        <w:t xml:space="preserve"> durch </w:t>
      </w:r>
      <w:proofErr w:type="spellStart"/>
      <w:r>
        <w:t>Esaiam</w:t>
      </w:r>
      <w:proofErr w:type="spellEnd"/>
      <w:r>
        <w:t xml:space="preserve"> im 43. </w:t>
      </w:r>
      <w:proofErr w:type="spellStart"/>
      <w:r>
        <w:t>cap</w:t>
      </w:r>
      <w:proofErr w:type="spellEnd"/>
      <w:r>
        <w:t xml:space="preserve">. geschrieben. </w:t>
      </w:r>
      <w:proofErr w:type="spellStart"/>
      <w:r>
        <w:t>Gedenck</w:t>
      </w:r>
      <w:proofErr w:type="spellEnd"/>
      <w:r>
        <w:t xml:space="preserve"> du </w:t>
      </w:r>
      <w:proofErr w:type="spellStart"/>
      <w:r>
        <w:t>deyner</w:t>
      </w:r>
      <w:proofErr w:type="spellEnd"/>
      <w:r>
        <w:t xml:space="preserve"> </w:t>
      </w:r>
      <w:proofErr w:type="spellStart"/>
      <w:r>
        <w:t>sunde</w:t>
      </w:r>
      <w:proofErr w:type="spellEnd"/>
      <w:r>
        <w:t xml:space="preserve">/ </w:t>
      </w:r>
      <w:proofErr w:type="spellStart"/>
      <w:r>
        <w:t>ßo</w:t>
      </w:r>
      <w:proofErr w:type="spellEnd"/>
      <w:r>
        <w:t xml:space="preserve"> </w:t>
      </w:r>
      <w:proofErr w:type="spellStart"/>
      <w:r>
        <w:t>wil</w:t>
      </w:r>
      <w:proofErr w:type="spellEnd"/>
      <w:r>
        <w:t xml:space="preserve"> ich </w:t>
      </w:r>
      <w:proofErr w:type="spellStart"/>
      <w:r>
        <w:t>yr</w:t>
      </w:r>
      <w:proofErr w:type="spellEnd"/>
      <w:r>
        <w:t xml:space="preserve"> </w:t>
      </w:r>
      <w:proofErr w:type="spellStart"/>
      <w:r>
        <w:t>nit</w:t>
      </w:r>
      <w:proofErr w:type="spellEnd"/>
      <w:r>
        <w:t xml:space="preserve"> </w:t>
      </w:r>
      <w:proofErr w:type="spellStart"/>
      <w:r>
        <w:t>gedencken</w:t>
      </w:r>
      <w:proofErr w:type="spellEnd"/>
      <w:r>
        <w:t xml:space="preserve">. Ja in dem nun/ </w:t>
      </w:r>
      <w:proofErr w:type="spellStart"/>
      <w:r>
        <w:t>wan</w:t>
      </w:r>
      <w:proofErr w:type="spellEnd"/>
      <w:r>
        <w:t xml:space="preserve"> der </w:t>
      </w:r>
      <w:proofErr w:type="spellStart"/>
      <w:r>
        <w:t>sunder</w:t>
      </w:r>
      <w:proofErr w:type="spellEnd"/>
      <w:r>
        <w:t xml:space="preserve"> spricht/ ich </w:t>
      </w:r>
      <w:proofErr w:type="spellStart"/>
      <w:r>
        <w:t>wil</w:t>
      </w:r>
      <w:proofErr w:type="spellEnd"/>
      <w:r>
        <w:t xml:space="preserve"> </w:t>
      </w:r>
      <w:proofErr w:type="spellStart"/>
      <w:r>
        <w:t>meyn</w:t>
      </w:r>
      <w:proofErr w:type="spellEnd"/>
      <w:r>
        <w:t xml:space="preserve"> </w:t>
      </w:r>
      <w:proofErr w:type="spellStart"/>
      <w:r>
        <w:t>sunde</w:t>
      </w:r>
      <w:proofErr w:type="spellEnd"/>
      <w:r>
        <w:t xml:space="preserve">/ wider mich bekennen/ als </w:t>
      </w:r>
      <w:proofErr w:type="spellStart"/>
      <w:r>
        <w:t>baldt</w:t>
      </w:r>
      <w:proofErr w:type="spellEnd"/>
      <w:r>
        <w:t xml:space="preserve">. vor gibt </w:t>
      </w:r>
      <w:proofErr w:type="spellStart"/>
      <w:r>
        <w:t>ym</w:t>
      </w:r>
      <w:proofErr w:type="spellEnd"/>
      <w:r>
        <w:t xml:space="preserve"> </w:t>
      </w:r>
      <w:proofErr w:type="spellStart"/>
      <w:r>
        <w:t>gott</w:t>
      </w:r>
      <w:proofErr w:type="spellEnd"/>
      <w:r>
        <w:t xml:space="preserve"> die </w:t>
      </w:r>
      <w:proofErr w:type="spellStart"/>
      <w:r>
        <w:t>sunde</w:t>
      </w:r>
      <w:proofErr w:type="spellEnd"/>
      <w:r>
        <w:t xml:space="preserve">/ </w:t>
      </w:r>
      <w:proofErr w:type="spellStart"/>
      <w:r>
        <w:t>dz</w:t>
      </w:r>
      <w:proofErr w:type="spellEnd"/>
      <w:r>
        <w:t xml:space="preserve"> hat </w:t>
      </w:r>
      <w:proofErr w:type="spellStart"/>
      <w:r>
        <w:t>gott</w:t>
      </w:r>
      <w:proofErr w:type="spellEnd"/>
      <w:r>
        <w:t xml:space="preserve"> (wie itzt </w:t>
      </w:r>
      <w:proofErr w:type="spellStart"/>
      <w:r>
        <w:t>gehort</w:t>
      </w:r>
      <w:proofErr w:type="spellEnd"/>
      <w:r>
        <w:t xml:space="preserve">) durch Esa. </w:t>
      </w:r>
      <w:proofErr w:type="spellStart"/>
      <w:r>
        <w:t>vorheyschen</w:t>
      </w:r>
      <w:proofErr w:type="spellEnd"/>
      <w:r>
        <w:t xml:space="preserve">/ </w:t>
      </w:r>
      <w:proofErr w:type="spellStart"/>
      <w:r>
        <w:t>vnd</w:t>
      </w:r>
      <w:proofErr w:type="spellEnd"/>
      <w:r>
        <w:t xml:space="preserve"> </w:t>
      </w:r>
      <w:proofErr w:type="spellStart"/>
      <w:r>
        <w:t>Dauid</w:t>
      </w:r>
      <w:proofErr w:type="spellEnd"/>
      <w:r>
        <w:t xml:space="preserve"> </w:t>
      </w:r>
      <w:proofErr w:type="spellStart"/>
      <w:r>
        <w:t>bekant</w:t>
      </w:r>
      <w:proofErr w:type="spellEnd"/>
      <w:r>
        <w:t xml:space="preserve"> </w:t>
      </w:r>
      <w:proofErr w:type="spellStart"/>
      <w:r>
        <w:t>ym</w:t>
      </w:r>
      <w:proofErr w:type="spellEnd"/>
      <w:r>
        <w:t xml:space="preserve"> 31. ps. sagende. Ich hab gesprochen/ ich werde </w:t>
      </w:r>
      <w:proofErr w:type="spellStart"/>
      <w:r>
        <w:t>meyn</w:t>
      </w:r>
      <w:proofErr w:type="spellEnd"/>
      <w:r>
        <w:t xml:space="preserve"> </w:t>
      </w:r>
      <w:proofErr w:type="spellStart"/>
      <w:r>
        <w:t>boßheit</w:t>
      </w:r>
      <w:proofErr w:type="spellEnd"/>
      <w:r>
        <w:t xml:space="preserve">/ wider mich </w:t>
      </w:r>
      <w:proofErr w:type="spellStart"/>
      <w:r>
        <w:t>beychten</w:t>
      </w:r>
      <w:proofErr w:type="spellEnd"/>
      <w:r>
        <w:t xml:space="preserve">/ </w:t>
      </w:r>
      <w:proofErr w:type="spellStart"/>
      <w:r>
        <w:t>vnd</w:t>
      </w:r>
      <w:proofErr w:type="spellEnd"/>
      <w:r>
        <w:t xml:space="preserve"> du hast </w:t>
      </w:r>
      <w:proofErr w:type="spellStart"/>
      <w:r>
        <w:t>meyn</w:t>
      </w:r>
      <w:proofErr w:type="spellEnd"/>
      <w:r>
        <w:t xml:space="preserve"> </w:t>
      </w:r>
      <w:proofErr w:type="spellStart"/>
      <w:r>
        <w:t>sund</w:t>
      </w:r>
      <w:proofErr w:type="spellEnd"/>
      <w:r>
        <w:t xml:space="preserve"> vorlassen. Der </w:t>
      </w:r>
      <w:proofErr w:type="spellStart"/>
      <w:r>
        <w:t>heylig</w:t>
      </w:r>
      <w:proofErr w:type="spellEnd"/>
      <w:r>
        <w:t xml:space="preserve"> </w:t>
      </w:r>
      <w:proofErr w:type="spellStart"/>
      <w:r>
        <w:t>sant</w:t>
      </w:r>
      <w:proofErr w:type="spellEnd"/>
      <w:r>
        <w:t xml:space="preserve"> Joannes </w:t>
      </w:r>
      <w:proofErr w:type="spellStart"/>
      <w:r>
        <w:t>schreybt</w:t>
      </w:r>
      <w:proofErr w:type="spellEnd"/>
      <w:r>
        <w:t xml:space="preserve"> also. </w:t>
      </w:r>
      <w:proofErr w:type="spellStart"/>
      <w:r>
        <w:t>Got</w:t>
      </w:r>
      <w:proofErr w:type="spellEnd"/>
      <w:r>
        <w:t xml:space="preserve"> ist </w:t>
      </w:r>
      <w:proofErr w:type="spellStart"/>
      <w:r>
        <w:t>getrew</w:t>
      </w:r>
      <w:proofErr w:type="spellEnd"/>
      <w:r>
        <w:t xml:space="preserve"> </w:t>
      </w:r>
      <w:proofErr w:type="spellStart"/>
      <w:r>
        <w:t>vnd</w:t>
      </w:r>
      <w:proofErr w:type="spellEnd"/>
      <w:r>
        <w:t xml:space="preserve"> gerecht </w:t>
      </w:r>
      <w:proofErr w:type="spellStart"/>
      <w:r>
        <w:t>sunde</w:t>
      </w:r>
      <w:proofErr w:type="spellEnd"/>
      <w:r>
        <w:t xml:space="preserve"> </w:t>
      </w:r>
      <w:proofErr w:type="spellStart"/>
      <w:r>
        <w:t>zuuorgeben</w:t>
      </w:r>
      <w:proofErr w:type="spellEnd"/>
      <w:r>
        <w:t xml:space="preserve">/ so wir sie bekennen. Nu </w:t>
      </w:r>
      <w:proofErr w:type="spellStart"/>
      <w:r>
        <w:t>steet</w:t>
      </w:r>
      <w:proofErr w:type="spellEnd"/>
      <w:r>
        <w:t xml:space="preserve"> </w:t>
      </w:r>
      <w:proofErr w:type="spellStart"/>
      <w:r>
        <w:t>offenlich</w:t>
      </w:r>
      <w:proofErr w:type="spellEnd"/>
      <w:r>
        <w:t xml:space="preserve"> geschrieben/ das </w:t>
      </w:r>
      <w:proofErr w:type="spellStart"/>
      <w:r>
        <w:t>got</w:t>
      </w:r>
      <w:proofErr w:type="spellEnd"/>
      <w:r>
        <w:t xml:space="preserve"> die </w:t>
      </w:r>
      <w:proofErr w:type="spellStart"/>
      <w:r>
        <w:t>sunde</w:t>
      </w:r>
      <w:proofErr w:type="spellEnd"/>
      <w:r>
        <w:t xml:space="preserve"> vorgibt </w:t>
      </w:r>
      <w:proofErr w:type="spellStart"/>
      <w:r>
        <w:t>vnd</w:t>
      </w:r>
      <w:proofErr w:type="spellEnd"/>
      <w:r>
        <w:t xml:space="preserve"> </w:t>
      </w:r>
      <w:proofErr w:type="spellStart"/>
      <w:r>
        <w:t>gedenckt</w:t>
      </w:r>
      <w:proofErr w:type="spellEnd"/>
      <w:r>
        <w:t xml:space="preserve"> </w:t>
      </w:r>
      <w:proofErr w:type="spellStart"/>
      <w:r>
        <w:t>ir</w:t>
      </w:r>
      <w:proofErr w:type="spellEnd"/>
      <w:r>
        <w:t xml:space="preserve"> auch </w:t>
      </w:r>
      <w:proofErr w:type="spellStart"/>
      <w:r>
        <w:t>nit</w:t>
      </w:r>
      <w:proofErr w:type="spellEnd"/>
      <w:r>
        <w:t xml:space="preserve"> mehr/ </w:t>
      </w:r>
      <w:proofErr w:type="spellStart"/>
      <w:r>
        <w:t>wan</w:t>
      </w:r>
      <w:proofErr w:type="spellEnd"/>
      <w:r>
        <w:t xml:space="preserve"> sie der </w:t>
      </w:r>
      <w:proofErr w:type="spellStart"/>
      <w:r>
        <w:t>mensch</w:t>
      </w:r>
      <w:proofErr w:type="spellEnd"/>
      <w:r>
        <w:t xml:space="preserve"> </w:t>
      </w:r>
      <w:proofErr w:type="spellStart"/>
      <w:r>
        <w:t>gedenckt</w:t>
      </w:r>
      <w:proofErr w:type="spellEnd"/>
      <w:r>
        <w:t xml:space="preserve">/ wie </w:t>
      </w:r>
      <w:proofErr w:type="spellStart"/>
      <w:r>
        <w:t>dan</w:t>
      </w:r>
      <w:proofErr w:type="spellEnd"/>
      <w:r>
        <w:t xml:space="preserve"> auch </w:t>
      </w:r>
      <w:proofErr w:type="spellStart"/>
      <w:r>
        <w:t>Ezechielis</w:t>
      </w:r>
      <w:proofErr w:type="spellEnd"/>
      <w:r>
        <w:t xml:space="preserve"> </w:t>
      </w:r>
      <w:proofErr w:type="spellStart"/>
      <w:r>
        <w:t>ym</w:t>
      </w:r>
      <w:proofErr w:type="spellEnd"/>
      <w:r>
        <w:t xml:space="preserve"> .33. </w:t>
      </w:r>
      <w:proofErr w:type="spellStart"/>
      <w:r>
        <w:t>cappit</w:t>
      </w:r>
      <w:proofErr w:type="spellEnd"/>
      <w:r>
        <w:t xml:space="preserve">. geschrieben. </w:t>
      </w:r>
    </w:p>
    <w:p w14:paraId="4805987F" w14:textId="77777777" w:rsidR="00C20EBB" w:rsidRDefault="00C20EBB" w:rsidP="00C20EBB">
      <w:pPr>
        <w:pStyle w:val="StandardWeb"/>
      </w:pPr>
      <w:r>
        <w:t xml:space="preserve">Wie </w:t>
      </w:r>
      <w:proofErr w:type="spellStart"/>
      <w:r>
        <w:t>magk</w:t>
      </w:r>
      <w:proofErr w:type="spellEnd"/>
      <w:r>
        <w:t xml:space="preserve"> es </w:t>
      </w:r>
      <w:proofErr w:type="spellStart"/>
      <w:r>
        <w:t>dan</w:t>
      </w:r>
      <w:proofErr w:type="spellEnd"/>
      <w:r>
        <w:t xml:space="preserve"> </w:t>
      </w:r>
      <w:proofErr w:type="spellStart"/>
      <w:r>
        <w:t>gesein</w:t>
      </w:r>
      <w:proofErr w:type="spellEnd"/>
      <w:r>
        <w:t xml:space="preserve">/ das die </w:t>
      </w:r>
      <w:proofErr w:type="spellStart"/>
      <w:r>
        <w:t>kirchen</w:t>
      </w:r>
      <w:proofErr w:type="spellEnd"/>
      <w:r>
        <w:t xml:space="preserve">/ oder </w:t>
      </w:r>
      <w:proofErr w:type="spellStart"/>
      <w:r>
        <w:t>prelaten</w:t>
      </w:r>
      <w:proofErr w:type="spellEnd"/>
      <w:r>
        <w:t xml:space="preserve">/ der </w:t>
      </w:r>
      <w:proofErr w:type="spellStart"/>
      <w:r>
        <w:t>bereutsen</w:t>
      </w:r>
      <w:proofErr w:type="spellEnd"/>
      <w:r>
        <w:t xml:space="preserve"> </w:t>
      </w:r>
      <w:proofErr w:type="spellStart"/>
      <w:r>
        <w:t>sunde</w:t>
      </w:r>
      <w:proofErr w:type="spellEnd"/>
      <w:r>
        <w:t xml:space="preserve"> </w:t>
      </w:r>
      <w:proofErr w:type="spellStart"/>
      <w:r>
        <w:t>gedencken</w:t>
      </w:r>
      <w:proofErr w:type="spellEnd"/>
      <w:r>
        <w:t xml:space="preserve"> </w:t>
      </w:r>
      <w:proofErr w:type="spellStart"/>
      <w:r>
        <w:t>durffe</w:t>
      </w:r>
      <w:proofErr w:type="spellEnd"/>
      <w:r>
        <w:t xml:space="preserve">. </w:t>
      </w:r>
    </w:p>
    <w:p w14:paraId="19B81FE6" w14:textId="77777777" w:rsidR="00C20EBB" w:rsidRDefault="00C20EBB" w:rsidP="00C20EBB">
      <w:pPr>
        <w:pStyle w:val="StandardWeb"/>
      </w:pPr>
      <w:r>
        <w:t xml:space="preserve">Ich </w:t>
      </w:r>
      <w:proofErr w:type="spellStart"/>
      <w:r>
        <w:t>waiß</w:t>
      </w:r>
      <w:proofErr w:type="spellEnd"/>
      <w:r>
        <w:t xml:space="preserve">/ das </w:t>
      </w:r>
      <w:proofErr w:type="spellStart"/>
      <w:r>
        <w:t>offenlich</w:t>
      </w:r>
      <w:proofErr w:type="spellEnd"/>
      <w:r>
        <w:t xml:space="preserve"> </w:t>
      </w:r>
      <w:proofErr w:type="spellStart"/>
      <w:r>
        <w:t>sunde</w:t>
      </w:r>
      <w:proofErr w:type="spellEnd"/>
      <w:r>
        <w:t xml:space="preserve">/ </w:t>
      </w:r>
      <w:proofErr w:type="spellStart"/>
      <w:r>
        <w:t>offenlich</w:t>
      </w:r>
      <w:proofErr w:type="spellEnd"/>
      <w:r>
        <w:t xml:space="preserve"> straff haben/ aber ich </w:t>
      </w:r>
      <w:proofErr w:type="spellStart"/>
      <w:r>
        <w:t>wolte</w:t>
      </w:r>
      <w:proofErr w:type="spellEnd"/>
      <w:r>
        <w:t xml:space="preserve"> gern/ durch </w:t>
      </w:r>
      <w:proofErr w:type="spellStart"/>
      <w:r>
        <w:t>schrifft</w:t>
      </w:r>
      <w:proofErr w:type="spellEnd"/>
      <w:r>
        <w:t xml:space="preserve"> lernen/ </w:t>
      </w:r>
      <w:proofErr w:type="spellStart"/>
      <w:r>
        <w:t>weyl</w:t>
      </w:r>
      <w:proofErr w:type="spellEnd"/>
      <w:r>
        <w:t xml:space="preserve"> alle </w:t>
      </w:r>
      <w:proofErr w:type="spellStart"/>
      <w:r>
        <w:t>ablaßbrief</w:t>
      </w:r>
      <w:proofErr w:type="spellEnd"/>
      <w:r>
        <w:t xml:space="preserve">/ </w:t>
      </w:r>
      <w:proofErr w:type="spellStart"/>
      <w:r>
        <w:t>rew</w:t>
      </w:r>
      <w:proofErr w:type="spellEnd"/>
      <w:r>
        <w:t xml:space="preserve"> </w:t>
      </w:r>
      <w:proofErr w:type="spellStart"/>
      <w:r>
        <w:t>vnd</w:t>
      </w:r>
      <w:proofErr w:type="spellEnd"/>
      <w:r>
        <w:t xml:space="preserve"> </w:t>
      </w:r>
      <w:proofErr w:type="spellStart"/>
      <w:r>
        <w:t>led</w:t>
      </w:r>
      <w:proofErr w:type="spellEnd"/>
      <w:r>
        <w:t xml:space="preserve"> der </w:t>
      </w:r>
      <w:proofErr w:type="spellStart"/>
      <w:r>
        <w:t>sunden</w:t>
      </w:r>
      <w:proofErr w:type="spellEnd"/>
      <w:r>
        <w:t xml:space="preserve">/ wie ein </w:t>
      </w:r>
      <w:proofErr w:type="spellStart"/>
      <w:r>
        <w:t>grund</w:t>
      </w:r>
      <w:proofErr w:type="spellEnd"/>
      <w:r>
        <w:t xml:space="preserve"> </w:t>
      </w:r>
      <w:proofErr w:type="spellStart"/>
      <w:r>
        <w:t>beuor</w:t>
      </w:r>
      <w:proofErr w:type="spellEnd"/>
      <w:r>
        <w:t xml:space="preserve"> </w:t>
      </w:r>
      <w:proofErr w:type="spellStart"/>
      <w:r>
        <w:t>fodern</w:t>
      </w:r>
      <w:proofErr w:type="spellEnd"/>
      <w:r>
        <w:t xml:space="preserve">/ </w:t>
      </w:r>
      <w:proofErr w:type="spellStart"/>
      <w:r>
        <w:t>warumb</w:t>
      </w:r>
      <w:proofErr w:type="spellEnd"/>
      <w:r>
        <w:t xml:space="preserve"> die </w:t>
      </w:r>
      <w:proofErr w:type="spellStart"/>
      <w:r>
        <w:t>Monichen</w:t>
      </w:r>
      <w:proofErr w:type="spellEnd"/>
      <w:r>
        <w:t xml:space="preserve">/ erdacht haben/ das die </w:t>
      </w:r>
      <w:proofErr w:type="spellStart"/>
      <w:r>
        <w:t>prelaten</w:t>
      </w:r>
      <w:proofErr w:type="spellEnd"/>
      <w:r>
        <w:t xml:space="preserve">/ der </w:t>
      </w:r>
      <w:proofErr w:type="spellStart"/>
      <w:r>
        <w:t>sunde</w:t>
      </w:r>
      <w:proofErr w:type="spellEnd"/>
      <w:r>
        <w:t xml:space="preserve"> </w:t>
      </w:r>
      <w:proofErr w:type="spellStart"/>
      <w:r>
        <w:t>gedencken</w:t>
      </w:r>
      <w:proofErr w:type="spellEnd"/>
      <w:r>
        <w:t xml:space="preserve"> die </w:t>
      </w:r>
      <w:proofErr w:type="spellStart"/>
      <w:r>
        <w:t>got</w:t>
      </w:r>
      <w:proofErr w:type="spellEnd"/>
      <w:r>
        <w:t xml:space="preserve"> </w:t>
      </w:r>
      <w:proofErr w:type="spellStart"/>
      <w:r>
        <w:t>vorgessen</w:t>
      </w:r>
      <w:proofErr w:type="spellEnd"/>
      <w:r>
        <w:t xml:space="preserve"> hat/ </w:t>
      </w:r>
      <w:proofErr w:type="spellStart"/>
      <w:r>
        <w:t>heyst</w:t>
      </w:r>
      <w:proofErr w:type="spellEnd"/>
      <w:r>
        <w:t xml:space="preserve"> </w:t>
      </w:r>
      <w:proofErr w:type="spellStart"/>
      <w:r>
        <w:t>nit</w:t>
      </w:r>
      <w:proofErr w:type="spellEnd"/>
      <w:r>
        <w:t xml:space="preserve"> das </w:t>
      </w:r>
      <w:proofErr w:type="spellStart"/>
      <w:r>
        <w:t>aufferden</w:t>
      </w:r>
      <w:proofErr w:type="spellEnd"/>
      <w:r>
        <w:t xml:space="preserve"> </w:t>
      </w:r>
      <w:proofErr w:type="spellStart"/>
      <w:r>
        <w:t>bynden</w:t>
      </w:r>
      <w:proofErr w:type="spellEnd"/>
      <w:r>
        <w:t xml:space="preserve">/ das </w:t>
      </w:r>
      <w:proofErr w:type="spellStart"/>
      <w:r>
        <w:t>got</w:t>
      </w:r>
      <w:proofErr w:type="spellEnd"/>
      <w:r>
        <w:t xml:space="preserve"> in </w:t>
      </w:r>
      <w:proofErr w:type="spellStart"/>
      <w:r>
        <w:t>hymeln</w:t>
      </w:r>
      <w:proofErr w:type="spellEnd"/>
      <w:r>
        <w:t xml:space="preserve"> </w:t>
      </w:r>
      <w:proofErr w:type="spellStart"/>
      <w:r>
        <w:t>auffgelöst</w:t>
      </w:r>
      <w:proofErr w:type="spellEnd"/>
      <w:r>
        <w:t xml:space="preserve">. Item das/ hie straffen </w:t>
      </w:r>
      <w:proofErr w:type="spellStart"/>
      <w:r>
        <w:t>vnd</w:t>
      </w:r>
      <w:proofErr w:type="spellEnd"/>
      <w:r>
        <w:t xml:space="preserve"> </w:t>
      </w:r>
      <w:proofErr w:type="spellStart"/>
      <w:r>
        <w:t>gedencken</w:t>
      </w:r>
      <w:proofErr w:type="spellEnd"/>
      <w:r>
        <w:t xml:space="preserve">/ das </w:t>
      </w:r>
      <w:proofErr w:type="spellStart"/>
      <w:r>
        <w:t>gott</w:t>
      </w:r>
      <w:proofErr w:type="spellEnd"/>
      <w:r>
        <w:t xml:space="preserve"> </w:t>
      </w:r>
      <w:proofErr w:type="spellStart"/>
      <w:r>
        <w:t>dorf</w:t>
      </w:r>
      <w:proofErr w:type="spellEnd"/>
      <w:r>
        <w:t xml:space="preserve"> vorgeben </w:t>
      </w:r>
      <w:proofErr w:type="spellStart"/>
      <w:r>
        <w:t>vnd</w:t>
      </w:r>
      <w:proofErr w:type="spellEnd"/>
      <w:r>
        <w:t xml:space="preserve"> </w:t>
      </w:r>
      <w:proofErr w:type="spellStart"/>
      <w:r>
        <w:t>vorgessen</w:t>
      </w:r>
      <w:proofErr w:type="spellEnd"/>
      <w:r>
        <w:t xml:space="preserve"> hat? Es sey </w:t>
      </w:r>
      <w:proofErr w:type="spellStart"/>
      <w:r>
        <w:t>ßo</w:t>
      </w:r>
      <w:proofErr w:type="spellEnd"/>
      <w:r>
        <w:t xml:space="preserve"> gut </w:t>
      </w:r>
      <w:proofErr w:type="spellStart"/>
      <w:r>
        <w:t>vnd</w:t>
      </w:r>
      <w:proofErr w:type="spellEnd"/>
      <w:r>
        <w:t xml:space="preserve"> schön als </w:t>
      </w:r>
      <w:proofErr w:type="spellStart"/>
      <w:r>
        <w:t>ymer</w:t>
      </w:r>
      <w:proofErr w:type="spellEnd"/>
      <w:r>
        <w:t xml:space="preserve"> </w:t>
      </w:r>
      <w:proofErr w:type="spellStart"/>
      <w:r>
        <w:t>gesein</w:t>
      </w:r>
      <w:proofErr w:type="spellEnd"/>
      <w:r>
        <w:t xml:space="preserve"> </w:t>
      </w:r>
      <w:proofErr w:type="spellStart"/>
      <w:r>
        <w:t>kan</w:t>
      </w:r>
      <w:proofErr w:type="spellEnd"/>
      <w:r>
        <w:t xml:space="preserve">/ das man </w:t>
      </w:r>
      <w:proofErr w:type="spellStart"/>
      <w:r>
        <w:t>heymliche</w:t>
      </w:r>
      <w:proofErr w:type="spellEnd"/>
      <w:r>
        <w:t xml:space="preserve"> </w:t>
      </w:r>
      <w:proofErr w:type="spellStart"/>
      <w:r>
        <w:t>sunde</w:t>
      </w:r>
      <w:proofErr w:type="spellEnd"/>
      <w:r>
        <w:t xml:space="preserve"> mit solchen straffen/ wie mit </w:t>
      </w:r>
      <w:proofErr w:type="spellStart"/>
      <w:r>
        <w:t>saltz</w:t>
      </w:r>
      <w:proofErr w:type="spellEnd"/>
      <w:r>
        <w:t xml:space="preserve">/ </w:t>
      </w:r>
      <w:proofErr w:type="spellStart"/>
      <w:r>
        <w:t>einsaltz</w:t>
      </w:r>
      <w:proofErr w:type="spellEnd"/>
      <w:r>
        <w:t xml:space="preserve">/ dennoch </w:t>
      </w:r>
      <w:proofErr w:type="spellStart"/>
      <w:r>
        <w:t>weer</w:t>
      </w:r>
      <w:proofErr w:type="spellEnd"/>
      <w:r>
        <w:t xml:space="preserve"> </w:t>
      </w:r>
      <w:proofErr w:type="spellStart"/>
      <w:r>
        <w:t>seer</w:t>
      </w:r>
      <w:proofErr w:type="spellEnd"/>
      <w:r>
        <w:t xml:space="preserve"> </w:t>
      </w:r>
      <w:proofErr w:type="spellStart"/>
      <w:r>
        <w:t>gutt</w:t>
      </w:r>
      <w:proofErr w:type="spellEnd"/>
      <w:r>
        <w:t xml:space="preserve">/ </w:t>
      </w:r>
      <w:proofErr w:type="spellStart"/>
      <w:r>
        <w:t>ya</w:t>
      </w:r>
      <w:proofErr w:type="spellEnd"/>
      <w:r>
        <w:t xml:space="preserve"> </w:t>
      </w:r>
      <w:proofErr w:type="spellStart"/>
      <w:r>
        <w:t>vill</w:t>
      </w:r>
      <w:proofErr w:type="spellEnd"/>
      <w:r>
        <w:t xml:space="preserve"> besser/ das man sich solcher </w:t>
      </w:r>
      <w:proofErr w:type="spellStart"/>
      <w:r>
        <w:t>burden</w:t>
      </w:r>
      <w:proofErr w:type="spellEnd"/>
      <w:r>
        <w:t xml:space="preserve"> </w:t>
      </w:r>
      <w:proofErr w:type="spellStart"/>
      <w:r>
        <w:t>messiget</w:t>
      </w:r>
      <w:proofErr w:type="spellEnd"/>
      <w:r>
        <w:t xml:space="preserve">/ </w:t>
      </w:r>
      <w:proofErr w:type="spellStart"/>
      <w:r>
        <w:t>vnd</w:t>
      </w:r>
      <w:proofErr w:type="spellEnd"/>
      <w:r>
        <w:t xml:space="preserve"> betrachtet/ das </w:t>
      </w:r>
      <w:proofErr w:type="spellStart"/>
      <w:r>
        <w:t>Cristus</w:t>
      </w:r>
      <w:proofErr w:type="spellEnd"/>
      <w:r>
        <w:t xml:space="preserve"> sagt. Wee euch/ </w:t>
      </w:r>
      <w:proofErr w:type="spellStart"/>
      <w:r>
        <w:t>yr</w:t>
      </w:r>
      <w:proofErr w:type="spellEnd"/>
      <w:r>
        <w:t xml:space="preserve"> </w:t>
      </w:r>
      <w:proofErr w:type="spellStart"/>
      <w:r>
        <w:t>belestiget</w:t>
      </w:r>
      <w:proofErr w:type="spellEnd"/>
      <w:r>
        <w:t xml:space="preserve"> die </w:t>
      </w:r>
      <w:proofErr w:type="spellStart"/>
      <w:r>
        <w:t>menschen</w:t>
      </w:r>
      <w:proofErr w:type="spellEnd"/>
      <w:r>
        <w:t xml:space="preserve">/ </w:t>
      </w:r>
      <w:proofErr w:type="spellStart"/>
      <w:r>
        <w:t>mitt</w:t>
      </w:r>
      <w:proofErr w:type="spellEnd"/>
      <w:r>
        <w:t xml:space="preserve"> </w:t>
      </w:r>
      <w:proofErr w:type="spellStart"/>
      <w:r>
        <w:t>vntreglichen</w:t>
      </w:r>
      <w:proofErr w:type="spellEnd"/>
      <w:r>
        <w:t xml:space="preserve"> </w:t>
      </w:r>
      <w:proofErr w:type="spellStart"/>
      <w:r>
        <w:t>burden</w:t>
      </w:r>
      <w:proofErr w:type="spellEnd"/>
      <w:r>
        <w:t xml:space="preserve">/ die </w:t>
      </w:r>
      <w:proofErr w:type="spellStart"/>
      <w:r>
        <w:t>yr</w:t>
      </w:r>
      <w:proofErr w:type="spellEnd"/>
      <w:r>
        <w:t xml:space="preserve"> selber </w:t>
      </w:r>
      <w:proofErr w:type="spellStart"/>
      <w:r>
        <w:t>nit</w:t>
      </w:r>
      <w:proofErr w:type="spellEnd"/>
      <w:r>
        <w:t xml:space="preserve"> </w:t>
      </w:r>
      <w:proofErr w:type="spellStart"/>
      <w:r>
        <w:t>anruret</w:t>
      </w:r>
      <w:proofErr w:type="spellEnd"/>
      <w:r>
        <w:t xml:space="preserve">. </w:t>
      </w:r>
    </w:p>
    <w:p w14:paraId="47AC7346" w14:textId="77777777" w:rsidR="00C20EBB" w:rsidRDefault="00C20EBB" w:rsidP="00C20EBB">
      <w:pPr>
        <w:pStyle w:val="StandardWeb"/>
      </w:pPr>
      <w:r>
        <w:t xml:space="preserve">Nu las ich </w:t>
      </w:r>
      <w:proofErr w:type="spellStart"/>
      <w:r>
        <w:t>woll</w:t>
      </w:r>
      <w:proofErr w:type="spellEnd"/>
      <w:r>
        <w:t xml:space="preserve"> </w:t>
      </w:r>
      <w:proofErr w:type="spellStart"/>
      <w:r>
        <w:t>gescheen</w:t>
      </w:r>
      <w:proofErr w:type="spellEnd"/>
      <w:r>
        <w:t xml:space="preserve">/ das man </w:t>
      </w:r>
      <w:proofErr w:type="spellStart"/>
      <w:r>
        <w:t>heymlich</w:t>
      </w:r>
      <w:proofErr w:type="spellEnd"/>
      <w:r>
        <w:t xml:space="preserve"> </w:t>
      </w:r>
      <w:proofErr w:type="spellStart"/>
      <w:r>
        <w:t>sunde</w:t>
      </w:r>
      <w:proofErr w:type="spellEnd"/>
      <w:r>
        <w:t xml:space="preserve"> </w:t>
      </w:r>
      <w:proofErr w:type="spellStart"/>
      <w:r>
        <w:t>einsaltze</w:t>
      </w:r>
      <w:proofErr w:type="spellEnd"/>
      <w:r>
        <w:t xml:space="preserve"> mit </w:t>
      </w:r>
      <w:proofErr w:type="spellStart"/>
      <w:r>
        <w:t>zeytlichen</w:t>
      </w:r>
      <w:proofErr w:type="spellEnd"/>
      <w:r>
        <w:t xml:space="preserve"> straffen/ die ablas </w:t>
      </w:r>
      <w:proofErr w:type="spellStart"/>
      <w:r>
        <w:t>abnympt</w:t>
      </w:r>
      <w:proofErr w:type="spellEnd"/>
      <w:r>
        <w:t xml:space="preserve">. Ich </w:t>
      </w:r>
      <w:proofErr w:type="spellStart"/>
      <w:r>
        <w:t>weyß</w:t>
      </w:r>
      <w:proofErr w:type="spellEnd"/>
      <w:r>
        <w:t xml:space="preserve"> aber </w:t>
      </w:r>
      <w:proofErr w:type="spellStart"/>
      <w:r>
        <w:t>nit</w:t>
      </w:r>
      <w:proofErr w:type="spellEnd"/>
      <w:r>
        <w:t xml:space="preserve">, was ich sagen soll zu dem </w:t>
      </w:r>
      <w:proofErr w:type="spellStart"/>
      <w:r>
        <w:t>wort</w:t>
      </w:r>
      <w:proofErr w:type="spellEnd"/>
      <w:r>
        <w:t xml:space="preserve"> </w:t>
      </w:r>
      <w:proofErr w:type="spellStart"/>
      <w:r>
        <w:t>gottis</w:t>
      </w:r>
      <w:proofErr w:type="spellEnd"/>
      <w:r>
        <w:t xml:space="preserve">. Esaia. am xxix. </w:t>
      </w:r>
      <w:proofErr w:type="spellStart"/>
      <w:r>
        <w:t>capitell</w:t>
      </w:r>
      <w:proofErr w:type="spellEnd"/>
      <w:r>
        <w:t xml:space="preserve">. Sie haben mich </w:t>
      </w:r>
      <w:proofErr w:type="spellStart"/>
      <w:r>
        <w:t>geförcht</w:t>
      </w:r>
      <w:proofErr w:type="spellEnd"/>
      <w:r>
        <w:t xml:space="preserve"> mit </w:t>
      </w:r>
      <w:proofErr w:type="spellStart"/>
      <w:r>
        <w:t>menschen</w:t>
      </w:r>
      <w:proofErr w:type="spellEnd"/>
      <w:r>
        <w:t xml:space="preserve"> geboten </w:t>
      </w:r>
      <w:proofErr w:type="spellStart"/>
      <w:r>
        <w:t>vnd</w:t>
      </w:r>
      <w:proofErr w:type="spellEnd"/>
      <w:r>
        <w:t xml:space="preserve"> </w:t>
      </w:r>
      <w:proofErr w:type="spellStart"/>
      <w:r>
        <w:t>leren</w:t>
      </w:r>
      <w:proofErr w:type="spellEnd"/>
      <w:r>
        <w:t xml:space="preserve">. </w:t>
      </w:r>
    </w:p>
    <w:p w14:paraId="3DCF3187" w14:textId="77777777" w:rsidR="00C20EBB" w:rsidRDefault="00C20EBB" w:rsidP="00C20EBB">
      <w:pPr>
        <w:pStyle w:val="StandardWeb"/>
      </w:pPr>
      <w:r>
        <w:t xml:space="preserve">Gott will sich </w:t>
      </w:r>
      <w:proofErr w:type="spellStart"/>
      <w:r>
        <w:t>nit</w:t>
      </w:r>
      <w:proofErr w:type="spellEnd"/>
      <w:r>
        <w:t xml:space="preserve"> loben lassen/ oder das </w:t>
      </w:r>
      <w:proofErr w:type="spellStart"/>
      <w:r>
        <w:t>yn</w:t>
      </w:r>
      <w:proofErr w:type="spellEnd"/>
      <w:r>
        <w:t xml:space="preserve"> der </w:t>
      </w:r>
      <w:proofErr w:type="spellStart"/>
      <w:r>
        <w:t>mensch</w:t>
      </w:r>
      <w:proofErr w:type="spellEnd"/>
      <w:r>
        <w:t xml:space="preserve">, mit </w:t>
      </w:r>
      <w:proofErr w:type="spellStart"/>
      <w:r>
        <w:t>menschen</w:t>
      </w:r>
      <w:proofErr w:type="spellEnd"/>
      <w:r>
        <w:t xml:space="preserve"> </w:t>
      </w:r>
      <w:proofErr w:type="spellStart"/>
      <w:r>
        <w:t>gesetzen</w:t>
      </w:r>
      <w:proofErr w:type="spellEnd"/>
      <w:r>
        <w:t xml:space="preserve"> </w:t>
      </w:r>
      <w:proofErr w:type="spellStart"/>
      <w:r>
        <w:t>forchte</w:t>
      </w:r>
      <w:proofErr w:type="spellEnd"/>
      <w:r>
        <w:t xml:space="preserve">/ </w:t>
      </w:r>
      <w:proofErr w:type="spellStart"/>
      <w:r>
        <w:t>dan</w:t>
      </w:r>
      <w:proofErr w:type="spellEnd"/>
      <w:r>
        <w:t xml:space="preserve"> </w:t>
      </w:r>
      <w:proofErr w:type="spellStart"/>
      <w:r>
        <w:t>gott</w:t>
      </w:r>
      <w:proofErr w:type="spellEnd"/>
      <w:r>
        <w:t xml:space="preserve"> vorachtet </w:t>
      </w:r>
      <w:proofErr w:type="spellStart"/>
      <w:r>
        <w:t>vnsere</w:t>
      </w:r>
      <w:proofErr w:type="spellEnd"/>
      <w:r>
        <w:t xml:space="preserve"> </w:t>
      </w:r>
      <w:proofErr w:type="spellStart"/>
      <w:r>
        <w:t>gesetze</w:t>
      </w:r>
      <w:proofErr w:type="spellEnd"/>
      <w:r>
        <w:t xml:space="preserve">/ </w:t>
      </w:r>
      <w:proofErr w:type="spellStart"/>
      <w:r>
        <w:t>ya</w:t>
      </w:r>
      <w:proofErr w:type="spellEnd"/>
      <w:r>
        <w:t xml:space="preserve"> er </w:t>
      </w:r>
      <w:proofErr w:type="spellStart"/>
      <w:r>
        <w:t>vorderbt</w:t>
      </w:r>
      <w:proofErr w:type="spellEnd"/>
      <w:r>
        <w:t xml:space="preserve"> aller </w:t>
      </w:r>
      <w:proofErr w:type="spellStart"/>
      <w:r>
        <w:t>weyßen</w:t>
      </w:r>
      <w:proofErr w:type="spellEnd"/>
      <w:r>
        <w:t xml:space="preserve"> </w:t>
      </w:r>
      <w:proofErr w:type="spellStart"/>
      <w:r>
        <w:t>kunst</w:t>
      </w:r>
      <w:proofErr w:type="spellEnd"/>
      <w:r>
        <w:t xml:space="preserve">/ </w:t>
      </w:r>
      <w:proofErr w:type="spellStart"/>
      <w:r>
        <w:t>vnd</w:t>
      </w:r>
      <w:proofErr w:type="spellEnd"/>
      <w:r>
        <w:t xml:space="preserve"> saget </w:t>
      </w:r>
      <w:proofErr w:type="spellStart"/>
      <w:r>
        <w:t>vrsachen</w:t>
      </w:r>
      <w:proofErr w:type="spellEnd"/>
      <w:r>
        <w:t xml:space="preserve">/ das </w:t>
      </w:r>
      <w:proofErr w:type="spellStart"/>
      <w:r>
        <w:t>menschen</w:t>
      </w:r>
      <w:proofErr w:type="spellEnd"/>
      <w:r>
        <w:t xml:space="preserve"> </w:t>
      </w:r>
      <w:proofErr w:type="spellStart"/>
      <w:r>
        <w:t>gesetzen</w:t>
      </w:r>
      <w:proofErr w:type="spellEnd"/>
      <w:r>
        <w:t xml:space="preserve">/ allein </w:t>
      </w:r>
      <w:proofErr w:type="spellStart"/>
      <w:r>
        <w:t>augen</w:t>
      </w:r>
      <w:proofErr w:type="spellEnd"/>
      <w:r>
        <w:t xml:space="preserve"> </w:t>
      </w:r>
      <w:proofErr w:type="spellStart"/>
      <w:r>
        <w:t>vnd</w:t>
      </w:r>
      <w:proofErr w:type="spellEnd"/>
      <w:r>
        <w:t xml:space="preserve"> </w:t>
      </w:r>
      <w:proofErr w:type="spellStart"/>
      <w:r>
        <w:t>maull</w:t>
      </w:r>
      <w:proofErr w:type="spellEnd"/>
      <w:r>
        <w:t xml:space="preserve"> </w:t>
      </w:r>
      <w:proofErr w:type="spellStart"/>
      <w:r>
        <w:t>erfullen</w:t>
      </w:r>
      <w:proofErr w:type="spellEnd"/>
      <w:r>
        <w:t xml:space="preserve">/ aber das </w:t>
      </w:r>
      <w:proofErr w:type="spellStart"/>
      <w:r>
        <w:t>hertz</w:t>
      </w:r>
      <w:proofErr w:type="spellEnd"/>
      <w:r>
        <w:t xml:space="preserve">/ machen sie </w:t>
      </w:r>
      <w:proofErr w:type="spellStart"/>
      <w:r>
        <w:t>gott</w:t>
      </w:r>
      <w:proofErr w:type="spellEnd"/>
      <w:r>
        <w:t xml:space="preserve"> fern/ </w:t>
      </w:r>
      <w:proofErr w:type="spellStart"/>
      <w:r>
        <w:t>vnd</w:t>
      </w:r>
      <w:proofErr w:type="spellEnd"/>
      <w:r>
        <w:t xml:space="preserve"> fromm von </w:t>
      </w:r>
      <w:proofErr w:type="spellStart"/>
      <w:r>
        <w:t>got</w:t>
      </w:r>
      <w:proofErr w:type="spellEnd"/>
      <w:r>
        <w:t xml:space="preserve">/ wie in </w:t>
      </w:r>
      <w:proofErr w:type="spellStart"/>
      <w:r>
        <w:t>gemeltem</w:t>
      </w:r>
      <w:proofErr w:type="spellEnd"/>
      <w:r>
        <w:t xml:space="preserve"> </w:t>
      </w:r>
      <w:proofErr w:type="spellStart"/>
      <w:r>
        <w:t>capitel</w:t>
      </w:r>
      <w:proofErr w:type="spellEnd"/>
      <w:r>
        <w:t xml:space="preserve"> </w:t>
      </w:r>
      <w:proofErr w:type="spellStart"/>
      <w:r>
        <w:t>Esaie</w:t>
      </w:r>
      <w:proofErr w:type="spellEnd"/>
      <w:r>
        <w:t xml:space="preserve"> </w:t>
      </w:r>
      <w:proofErr w:type="spellStart"/>
      <w:r>
        <w:t>steet</w:t>
      </w:r>
      <w:proofErr w:type="spellEnd"/>
      <w:r>
        <w:t xml:space="preserve">. </w:t>
      </w:r>
      <w:proofErr w:type="spellStart"/>
      <w:r>
        <w:t>Appropinquat</w:t>
      </w:r>
      <w:proofErr w:type="spellEnd"/>
      <w:r>
        <w:t xml:space="preserve"> </w:t>
      </w:r>
      <w:proofErr w:type="spellStart"/>
      <w:r>
        <w:t>popul</w:t>
      </w:r>
      <w:proofErr w:type="spellEnd"/>
      <w:r>
        <w:t xml:space="preserve"> </w:t>
      </w:r>
      <w:proofErr w:type="spellStart"/>
      <w:r>
        <w:t>iste</w:t>
      </w:r>
      <w:proofErr w:type="spellEnd"/>
      <w:r>
        <w:t xml:space="preserve"> </w:t>
      </w:r>
      <w:proofErr w:type="spellStart"/>
      <w:r>
        <w:t>ore</w:t>
      </w:r>
      <w:proofErr w:type="spellEnd"/>
      <w:r>
        <w:t xml:space="preserve"> </w:t>
      </w:r>
      <w:proofErr w:type="spellStart"/>
      <w:r>
        <w:t>suo</w:t>
      </w:r>
      <w:proofErr w:type="spellEnd"/>
      <w:r>
        <w:t xml:space="preserve"> et </w:t>
      </w:r>
      <w:proofErr w:type="spellStart"/>
      <w:r>
        <w:t>labiis</w:t>
      </w:r>
      <w:proofErr w:type="spellEnd"/>
      <w:r>
        <w:t xml:space="preserve"> </w:t>
      </w:r>
      <w:proofErr w:type="spellStart"/>
      <w:r>
        <w:t>suis</w:t>
      </w:r>
      <w:proofErr w:type="spellEnd"/>
      <w:r>
        <w:t xml:space="preserve"> </w:t>
      </w:r>
      <w:proofErr w:type="spellStart"/>
      <w:r>
        <w:t>glorificate</w:t>
      </w:r>
      <w:proofErr w:type="spellEnd"/>
      <w:r>
        <w:t xml:space="preserve"> </w:t>
      </w:r>
      <w:proofErr w:type="spellStart"/>
      <w:r>
        <w:t>me</w:t>
      </w:r>
      <w:proofErr w:type="spellEnd"/>
      <w:r>
        <w:t xml:space="preserve">/ </w:t>
      </w:r>
      <w:proofErr w:type="spellStart"/>
      <w:r>
        <w:t>cor</w:t>
      </w:r>
      <w:proofErr w:type="spellEnd"/>
      <w:r>
        <w:t xml:space="preserve"> </w:t>
      </w:r>
      <w:proofErr w:type="spellStart"/>
      <w:r>
        <w:t>autt</w:t>
      </w:r>
      <w:proofErr w:type="spellEnd"/>
      <w:r>
        <w:t xml:space="preserve"> </w:t>
      </w:r>
      <w:proofErr w:type="spellStart"/>
      <w:r>
        <w:t>longe</w:t>
      </w:r>
      <w:proofErr w:type="spellEnd"/>
      <w:r>
        <w:t xml:space="preserve"> </w:t>
      </w:r>
      <w:proofErr w:type="spellStart"/>
      <w:r>
        <w:t>est</w:t>
      </w:r>
      <w:proofErr w:type="spellEnd"/>
      <w:r>
        <w:t xml:space="preserve"> a </w:t>
      </w:r>
      <w:proofErr w:type="spellStart"/>
      <w:r>
        <w:t>me</w:t>
      </w:r>
      <w:proofErr w:type="spellEnd"/>
      <w:r>
        <w:t xml:space="preserve">/ er </w:t>
      </w:r>
      <w:proofErr w:type="spellStart"/>
      <w:r>
        <w:t>timuerunt</w:t>
      </w:r>
      <w:proofErr w:type="spellEnd"/>
      <w:r>
        <w:t xml:space="preserve"> </w:t>
      </w:r>
      <w:proofErr w:type="spellStart"/>
      <w:r>
        <w:t>me</w:t>
      </w:r>
      <w:proofErr w:type="spellEnd"/>
      <w:r>
        <w:t xml:space="preserve"> </w:t>
      </w:r>
      <w:proofErr w:type="spellStart"/>
      <w:r>
        <w:t>mandato</w:t>
      </w:r>
      <w:proofErr w:type="spellEnd"/>
      <w:r>
        <w:t xml:space="preserve"> et </w:t>
      </w:r>
      <w:proofErr w:type="spellStart"/>
      <w:r>
        <w:t>doctrinis</w:t>
      </w:r>
      <w:proofErr w:type="spellEnd"/>
      <w:r>
        <w:t xml:space="preserve"> </w:t>
      </w:r>
      <w:proofErr w:type="spellStart"/>
      <w:r>
        <w:t>homininum</w:t>
      </w:r>
      <w:proofErr w:type="spellEnd"/>
      <w:r>
        <w:t xml:space="preserve"> rc. </w:t>
      </w:r>
    </w:p>
    <w:p w14:paraId="50ABCD80" w14:textId="77777777" w:rsidR="00C20EBB" w:rsidRDefault="00C20EBB" w:rsidP="00C20EBB">
      <w:pPr>
        <w:pStyle w:val="StandardWeb"/>
      </w:pPr>
      <w:r>
        <w:t xml:space="preserve">Es ist </w:t>
      </w:r>
      <w:proofErr w:type="spellStart"/>
      <w:r>
        <w:t>got</w:t>
      </w:r>
      <w:proofErr w:type="spellEnd"/>
      <w:r>
        <w:t xml:space="preserve"> auch schimpflich/ das er ein </w:t>
      </w:r>
      <w:proofErr w:type="spellStart"/>
      <w:r>
        <w:t>vngenugsam</w:t>
      </w:r>
      <w:proofErr w:type="spellEnd"/>
      <w:r>
        <w:t xml:space="preserve"> </w:t>
      </w:r>
      <w:proofErr w:type="spellStart"/>
      <w:r>
        <w:t>gesetz</w:t>
      </w:r>
      <w:proofErr w:type="spellEnd"/>
      <w:r>
        <w:t xml:space="preserve"> </w:t>
      </w:r>
      <w:proofErr w:type="spellStart"/>
      <w:r>
        <w:t>vnd</w:t>
      </w:r>
      <w:proofErr w:type="spellEnd"/>
      <w:r>
        <w:t xml:space="preserve"> leer geben </w:t>
      </w:r>
      <w:proofErr w:type="spellStart"/>
      <w:r>
        <w:t>hett</w:t>
      </w:r>
      <w:proofErr w:type="spellEnd"/>
      <w:r>
        <w:t xml:space="preserve">/ </w:t>
      </w:r>
      <w:proofErr w:type="spellStart"/>
      <w:r>
        <w:t>wan</w:t>
      </w:r>
      <w:proofErr w:type="spellEnd"/>
      <w:r>
        <w:t xml:space="preserve"> </w:t>
      </w:r>
      <w:proofErr w:type="spellStart"/>
      <w:r>
        <w:t>vns</w:t>
      </w:r>
      <w:proofErr w:type="spellEnd"/>
      <w:r>
        <w:t xml:space="preserve"> </w:t>
      </w:r>
      <w:proofErr w:type="spellStart"/>
      <w:r>
        <w:t>nit</w:t>
      </w:r>
      <w:proofErr w:type="spellEnd"/>
      <w:r>
        <w:t xml:space="preserve"> alles/ das wir thun sollen/ in </w:t>
      </w:r>
      <w:proofErr w:type="spellStart"/>
      <w:r>
        <w:t>seynem</w:t>
      </w:r>
      <w:proofErr w:type="spellEnd"/>
      <w:r>
        <w:t xml:space="preserve"> </w:t>
      </w:r>
      <w:proofErr w:type="spellStart"/>
      <w:r>
        <w:t>gesetz</w:t>
      </w:r>
      <w:proofErr w:type="spellEnd"/>
      <w:r>
        <w:t xml:space="preserve"> </w:t>
      </w:r>
      <w:proofErr w:type="spellStart"/>
      <w:r>
        <w:t>angetzeygt</w:t>
      </w:r>
      <w:proofErr w:type="spellEnd"/>
      <w:r>
        <w:t xml:space="preserve"> wer. </w:t>
      </w:r>
    </w:p>
    <w:p w14:paraId="69F78FF3" w14:textId="77777777" w:rsidR="00C20EBB" w:rsidRDefault="00C20EBB" w:rsidP="00C20EBB">
      <w:pPr>
        <w:pStyle w:val="StandardWeb"/>
      </w:pPr>
      <w:proofErr w:type="spellStart"/>
      <w:r>
        <w:t>Beschließlich</w:t>
      </w:r>
      <w:proofErr w:type="spellEnd"/>
      <w:r>
        <w:t xml:space="preserve"> ich bitt </w:t>
      </w:r>
      <w:proofErr w:type="spellStart"/>
      <w:r>
        <w:t>bruder</w:t>
      </w:r>
      <w:proofErr w:type="spellEnd"/>
      <w:r>
        <w:t xml:space="preserve"> </w:t>
      </w:r>
      <w:proofErr w:type="spellStart"/>
      <w:r>
        <w:t>Seylern</w:t>
      </w:r>
      <w:proofErr w:type="spellEnd"/>
      <w:r>
        <w:t xml:space="preserve"> er </w:t>
      </w:r>
      <w:proofErr w:type="spellStart"/>
      <w:r>
        <w:t>wol</w:t>
      </w:r>
      <w:proofErr w:type="spellEnd"/>
      <w:r>
        <w:t xml:space="preserve"> </w:t>
      </w:r>
      <w:proofErr w:type="spellStart"/>
      <w:r>
        <w:t>Esaiam</w:t>
      </w:r>
      <w:proofErr w:type="spellEnd"/>
      <w:r>
        <w:t xml:space="preserve"> </w:t>
      </w:r>
      <w:proofErr w:type="spellStart"/>
      <w:r>
        <w:t>vnd</w:t>
      </w:r>
      <w:proofErr w:type="spellEnd"/>
      <w:r>
        <w:t xml:space="preserve"> andere </w:t>
      </w:r>
      <w:proofErr w:type="spellStart"/>
      <w:r>
        <w:t>propheten</w:t>
      </w:r>
      <w:proofErr w:type="spellEnd"/>
      <w:r>
        <w:t xml:space="preserve"> </w:t>
      </w:r>
      <w:proofErr w:type="spellStart"/>
      <w:r>
        <w:t>wol</w:t>
      </w:r>
      <w:proofErr w:type="spellEnd"/>
      <w:r>
        <w:t xml:space="preserve"> ansehen/ </w:t>
      </w:r>
      <w:proofErr w:type="spellStart"/>
      <w:r>
        <w:t>vnd</w:t>
      </w:r>
      <w:proofErr w:type="spellEnd"/>
      <w:r>
        <w:t xml:space="preserve"> </w:t>
      </w:r>
      <w:proofErr w:type="spellStart"/>
      <w:r>
        <w:t>wol</w:t>
      </w:r>
      <w:proofErr w:type="spellEnd"/>
      <w:r>
        <w:t xml:space="preserve"> mich/ durch heilige </w:t>
      </w:r>
      <w:proofErr w:type="spellStart"/>
      <w:r>
        <w:t>schrift</w:t>
      </w:r>
      <w:proofErr w:type="spellEnd"/>
      <w:r>
        <w:t xml:space="preserve"> </w:t>
      </w:r>
      <w:proofErr w:type="spellStart"/>
      <w:r>
        <w:t>vorstendigen</w:t>
      </w:r>
      <w:proofErr w:type="spellEnd"/>
      <w:r>
        <w:t xml:space="preserve">/ das etwas von den </w:t>
      </w:r>
      <w:proofErr w:type="spellStart"/>
      <w:r>
        <w:t>beychtuettern</w:t>
      </w:r>
      <w:proofErr w:type="spellEnd"/>
      <w:r>
        <w:t xml:space="preserve">/ den </w:t>
      </w:r>
      <w:proofErr w:type="spellStart"/>
      <w:r>
        <w:t>beychtkyndern</w:t>
      </w:r>
      <w:proofErr w:type="spellEnd"/>
      <w:r>
        <w:t xml:space="preserve"> </w:t>
      </w:r>
      <w:proofErr w:type="spellStart"/>
      <w:r>
        <w:t>auff</w:t>
      </w:r>
      <w:proofErr w:type="spellEnd"/>
      <w:r>
        <w:t xml:space="preserve"> zu legen sey/ das ablas vorgebe. </w:t>
      </w:r>
    </w:p>
    <w:p w14:paraId="595A3F0F" w14:textId="77777777" w:rsidR="00C20EBB" w:rsidRDefault="00C20EBB" w:rsidP="00C20EBB">
      <w:pPr>
        <w:pStyle w:val="StandardWeb"/>
      </w:pPr>
      <w:r>
        <w:t xml:space="preserve">Wirt er aber kein </w:t>
      </w:r>
      <w:proofErr w:type="spellStart"/>
      <w:r>
        <w:t>schrifft</w:t>
      </w:r>
      <w:proofErr w:type="spellEnd"/>
      <w:r>
        <w:t xml:space="preserve"> </w:t>
      </w:r>
      <w:proofErr w:type="spellStart"/>
      <w:r>
        <w:t>brengen</w:t>
      </w:r>
      <w:proofErr w:type="spellEnd"/>
      <w:r>
        <w:t xml:space="preserve">/ so mag ich nichts von dem ablas </w:t>
      </w:r>
      <w:proofErr w:type="spellStart"/>
      <w:r>
        <w:t>halden</w:t>
      </w:r>
      <w:proofErr w:type="spellEnd"/>
      <w:r>
        <w:t xml:space="preserve">. Man </w:t>
      </w:r>
      <w:proofErr w:type="spellStart"/>
      <w:r>
        <w:t>kan</w:t>
      </w:r>
      <w:proofErr w:type="spellEnd"/>
      <w:r>
        <w:t xml:space="preserve"> mir auch kein Ban/ derwegen/ </w:t>
      </w:r>
      <w:proofErr w:type="spellStart"/>
      <w:r>
        <w:t>auff</w:t>
      </w:r>
      <w:proofErr w:type="spellEnd"/>
      <w:r>
        <w:t xml:space="preserve"> den </w:t>
      </w:r>
      <w:proofErr w:type="spellStart"/>
      <w:r>
        <w:t>halß</w:t>
      </w:r>
      <w:proofErr w:type="spellEnd"/>
      <w:r>
        <w:t xml:space="preserve"> werfen. Kan auch sagen/ ablas ist </w:t>
      </w:r>
      <w:proofErr w:type="spellStart"/>
      <w:r>
        <w:t>auß</w:t>
      </w:r>
      <w:proofErr w:type="spellEnd"/>
      <w:r>
        <w:t xml:space="preserve"> </w:t>
      </w:r>
      <w:proofErr w:type="spellStart"/>
      <w:r>
        <w:t>menschen</w:t>
      </w:r>
      <w:proofErr w:type="spellEnd"/>
      <w:r>
        <w:t xml:space="preserve"> </w:t>
      </w:r>
      <w:proofErr w:type="spellStart"/>
      <w:r>
        <w:t>gedencken</w:t>
      </w:r>
      <w:proofErr w:type="spellEnd"/>
      <w:r>
        <w:t xml:space="preserve"> entsprossen/ </w:t>
      </w:r>
      <w:proofErr w:type="spellStart"/>
      <w:r>
        <w:t>hüt</w:t>
      </w:r>
      <w:proofErr w:type="spellEnd"/>
      <w:r>
        <w:t xml:space="preserve"> dich vor den </w:t>
      </w:r>
      <w:proofErr w:type="spellStart"/>
      <w:r>
        <w:t>eesten</w:t>
      </w:r>
      <w:proofErr w:type="spellEnd"/>
      <w:r>
        <w:t xml:space="preserve">. Das sag ich alles on </w:t>
      </w:r>
      <w:proofErr w:type="spellStart"/>
      <w:r>
        <w:t>freuel</w:t>
      </w:r>
      <w:proofErr w:type="spellEnd"/>
      <w:r>
        <w:t xml:space="preserve">/ </w:t>
      </w:r>
      <w:proofErr w:type="spellStart"/>
      <w:r>
        <w:t>dan</w:t>
      </w:r>
      <w:proofErr w:type="spellEnd"/>
      <w:r>
        <w:t xml:space="preserve"> ich </w:t>
      </w:r>
      <w:proofErr w:type="spellStart"/>
      <w:r>
        <w:t>beger</w:t>
      </w:r>
      <w:proofErr w:type="spellEnd"/>
      <w:r>
        <w:t xml:space="preserve"> zu lernen/ das ich </w:t>
      </w:r>
      <w:proofErr w:type="spellStart"/>
      <w:r>
        <w:t>nit</w:t>
      </w:r>
      <w:proofErr w:type="spellEnd"/>
      <w:r>
        <w:t xml:space="preserve"> </w:t>
      </w:r>
      <w:proofErr w:type="spellStart"/>
      <w:r>
        <w:t>yrre</w:t>
      </w:r>
      <w:proofErr w:type="spellEnd"/>
      <w:r>
        <w:t xml:space="preserve"> mit ablas. </w:t>
      </w:r>
    </w:p>
    <w:p w14:paraId="7631FDDC" w14:textId="77777777" w:rsidR="00C20EBB" w:rsidRDefault="00C20EBB" w:rsidP="00C20EBB">
      <w:pPr>
        <w:pStyle w:val="StandardWeb"/>
      </w:pPr>
      <w:r>
        <w:t xml:space="preserve">Das ist von der </w:t>
      </w:r>
      <w:proofErr w:type="spellStart"/>
      <w:r>
        <w:t>abkerung</w:t>
      </w:r>
      <w:proofErr w:type="spellEnd"/>
      <w:r>
        <w:t xml:space="preserve"> von </w:t>
      </w:r>
      <w:proofErr w:type="spellStart"/>
      <w:r>
        <w:t>sunden</w:t>
      </w:r>
      <w:proofErr w:type="spellEnd"/>
      <w:r>
        <w:t xml:space="preserve"> gesagt/ das </w:t>
      </w:r>
      <w:proofErr w:type="spellStart"/>
      <w:r>
        <w:t>gott</w:t>
      </w:r>
      <w:proofErr w:type="spellEnd"/>
      <w:r>
        <w:t xml:space="preserve"> nie </w:t>
      </w:r>
      <w:proofErr w:type="spellStart"/>
      <w:r>
        <w:t>gedenckt</w:t>
      </w:r>
      <w:proofErr w:type="spellEnd"/>
      <w:r>
        <w:t xml:space="preserve"> der </w:t>
      </w:r>
      <w:proofErr w:type="spellStart"/>
      <w:r>
        <w:t>sunde</w:t>
      </w:r>
      <w:proofErr w:type="spellEnd"/>
      <w:r>
        <w:t xml:space="preserve">/ die der </w:t>
      </w:r>
      <w:proofErr w:type="spellStart"/>
      <w:r>
        <w:t>mensch</w:t>
      </w:r>
      <w:proofErr w:type="spellEnd"/>
      <w:r>
        <w:t xml:space="preserve"> </w:t>
      </w:r>
      <w:proofErr w:type="spellStart"/>
      <w:r>
        <w:t>neydet</w:t>
      </w:r>
      <w:proofErr w:type="spellEnd"/>
      <w:r>
        <w:t xml:space="preserve"> </w:t>
      </w:r>
      <w:proofErr w:type="spellStart"/>
      <w:r>
        <w:t>vnd</w:t>
      </w:r>
      <w:proofErr w:type="spellEnd"/>
      <w:r>
        <w:t xml:space="preserve"> hasset/ </w:t>
      </w:r>
      <w:proofErr w:type="spellStart"/>
      <w:r>
        <w:t>vnd</w:t>
      </w:r>
      <w:proofErr w:type="spellEnd"/>
      <w:r>
        <w:t xml:space="preserve"> </w:t>
      </w:r>
      <w:proofErr w:type="spellStart"/>
      <w:r>
        <w:t>vorfolge</w:t>
      </w:r>
      <w:proofErr w:type="spellEnd"/>
      <w:r>
        <w:t xml:space="preserve"> das ist die er </w:t>
      </w:r>
      <w:proofErr w:type="spellStart"/>
      <w:r>
        <w:t>berewet</w:t>
      </w:r>
      <w:proofErr w:type="spellEnd"/>
      <w:r>
        <w:t xml:space="preserve">. </w:t>
      </w:r>
      <w:proofErr w:type="spellStart"/>
      <w:r>
        <w:t>Volgende</w:t>
      </w:r>
      <w:proofErr w:type="spellEnd"/>
      <w:r>
        <w:t xml:space="preserve"> wollen wir von der </w:t>
      </w:r>
      <w:proofErr w:type="spellStart"/>
      <w:r>
        <w:t>zukerung</w:t>
      </w:r>
      <w:proofErr w:type="spellEnd"/>
      <w:r>
        <w:t xml:space="preserve"> reden/ wie sich der </w:t>
      </w:r>
      <w:proofErr w:type="spellStart"/>
      <w:r>
        <w:t>sunder</w:t>
      </w:r>
      <w:proofErr w:type="spellEnd"/>
      <w:r>
        <w:t xml:space="preserve"> an </w:t>
      </w:r>
      <w:proofErr w:type="spellStart"/>
      <w:r>
        <w:t>gott</w:t>
      </w:r>
      <w:proofErr w:type="spellEnd"/>
      <w:r>
        <w:t xml:space="preserve"> </w:t>
      </w:r>
      <w:proofErr w:type="spellStart"/>
      <w:r>
        <w:t>keret</w:t>
      </w:r>
      <w:proofErr w:type="spellEnd"/>
      <w:r>
        <w:t xml:space="preserve">/ </w:t>
      </w:r>
      <w:proofErr w:type="spellStart"/>
      <w:r>
        <w:t>vnd</w:t>
      </w:r>
      <w:proofErr w:type="spellEnd"/>
      <w:r>
        <w:t xml:space="preserve"> in welcher </w:t>
      </w:r>
      <w:proofErr w:type="spellStart"/>
      <w:r>
        <w:t>massen</w:t>
      </w:r>
      <w:proofErr w:type="spellEnd"/>
      <w:r>
        <w:t xml:space="preserve">/ in </w:t>
      </w:r>
      <w:proofErr w:type="spellStart"/>
      <w:r>
        <w:t>gott</w:t>
      </w:r>
      <w:proofErr w:type="spellEnd"/>
      <w:r>
        <w:t xml:space="preserve"> klebet/ </w:t>
      </w:r>
      <w:proofErr w:type="spellStart"/>
      <w:r>
        <w:t>vnd</w:t>
      </w:r>
      <w:proofErr w:type="spellEnd"/>
      <w:r>
        <w:t xml:space="preserve"> </w:t>
      </w:r>
      <w:proofErr w:type="spellStart"/>
      <w:r>
        <w:t>ym</w:t>
      </w:r>
      <w:proofErr w:type="spellEnd"/>
      <w:r>
        <w:t xml:space="preserve"> </w:t>
      </w:r>
      <w:proofErr w:type="spellStart"/>
      <w:r>
        <w:t>anhengig</w:t>
      </w:r>
      <w:proofErr w:type="spellEnd"/>
      <w:r>
        <w:t xml:space="preserve"> </w:t>
      </w:r>
      <w:proofErr w:type="spellStart"/>
      <w:r>
        <w:t>bleyb</w:t>
      </w:r>
      <w:proofErr w:type="spellEnd"/>
      <w:r>
        <w:t xml:space="preserve">. </w:t>
      </w:r>
    </w:p>
    <w:p w14:paraId="76E4D1D6" w14:textId="77777777" w:rsidR="00C20EBB" w:rsidRDefault="00C20EBB" w:rsidP="00C20EBB">
      <w:pPr>
        <w:pStyle w:val="StandardWeb"/>
      </w:pPr>
      <w:r>
        <w:t xml:space="preserve">In dem </w:t>
      </w:r>
      <w:proofErr w:type="spellStart"/>
      <w:r>
        <w:t>xviij</w:t>
      </w:r>
      <w:proofErr w:type="spellEnd"/>
      <w:r>
        <w:t xml:space="preserve">. </w:t>
      </w:r>
      <w:proofErr w:type="spellStart"/>
      <w:r>
        <w:t>cap</w:t>
      </w:r>
      <w:proofErr w:type="spellEnd"/>
      <w:r>
        <w:t xml:space="preserve">. Ezechiel. Hab ich ein </w:t>
      </w:r>
      <w:proofErr w:type="spellStart"/>
      <w:r>
        <w:t>schrifft</w:t>
      </w:r>
      <w:proofErr w:type="spellEnd"/>
      <w:r>
        <w:t xml:space="preserve"> oben </w:t>
      </w:r>
      <w:proofErr w:type="spellStart"/>
      <w:r>
        <w:t>ertzelt</w:t>
      </w:r>
      <w:proofErr w:type="spellEnd"/>
      <w:r>
        <w:t xml:space="preserve">/ </w:t>
      </w:r>
      <w:proofErr w:type="spellStart"/>
      <w:r>
        <w:t>diß</w:t>
      </w:r>
      <w:proofErr w:type="spellEnd"/>
      <w:r>
        <w:t xml:space="preserve"> </w:t>
      </w:r>
      <w:proofErr w:type="spellStart"/>
      <w:r>
        <w:t>lauts</w:t>
      </w:r>
      <w:proofErr w:type="spellEnd"/>
      <w:r>
        <w:t xml:space="preserve">. So der </w:t>
      </w:r>
      <w:proofErr w:type="spellStart"/>
      <w:r>
        <w:t>vngütig</w:t>
      </w:r>
      <w:proofErr w:type="spellEnd"/>
      <w:r>
        <w:t xml:space="preserve">/ alle sein </w:t>
      </w:r>
      <w:proofErr w:type="spellStart"/>
      <w:r>
        <w:t>sunden</w:t>
      </w:r>
      <w:proofErr w:type="spellEnd"/>
      <w:r>
        <w:t xml:space="preserve"> </w:t>
      </w:r>
      <w:proofErr w:type="spellStart"/>
      <w:r>
        <w:t>berewet</w:t>
      </w:r>
      <w:proofErr w:type="spellEnd"/>
      <w:r>
        <w:t xml:space="preserve">/ </w:t>
      </w:r>
      <w:proofErr w:type="spellStart"/>
      <w:r>
        <w:t>vnd</w:t>
      </w:r>
      <w:proofErr w:type="spellEnd"/>
      <w:r>
        <w:t xml:space="preserve"> </w:t>
      </w:r>
      <w:proofErr w:type="spellStart"/>
      <w:r>
        <w:t>bewart</w:t>
      </w:r>
      <w:proofErr w:type="spellEnd"/>
      <w:r>
        <w:t xml:space="preserve"> alle </w:t>
      </w:r>
      <w:proofErr w:type="spellStart"/>
      <w:r>
        <w:t>meyn</w:t>
      </w:r>
      <w:proofErr w:type="spellEnd"/>
      <w:r>
        <w:t xml:space="preserve"> </w:t>
      </w:r>
      <w:proofErr w:type="spellStart"/>
      <w:r>
        <w:t>gebott</w:t>
      </w:r>
      <w:proofErr w:type="spellEnd"/>
      <w:r>
        <w:t xml:space="preserve">/ </w:t>
      </w:r>
      <w:proofErr w:type="spellStart"/>
      <w:r>
        <w:t>vnd</w:t>
      </w:r>
      <w:proofErr w:type="spellEnd"/>
      <w:r>
        <w:t xml:space="preserve"> </w:t>
      </w:r>
      <w:proofErr w:type="spellStart"/>
      <w:r>
        <w:t>vbet</w:t>
      </w:r>
      <w:proofErr w:type="spellEnd"/>
      <w:r>
        <w:t xml:space="preserve"> sich in dem </w:t>
      </w:r>
      <w:proofErr w:type="spellStart"/>
      <w:r>
        <w:t>vrteyl</w:t>
      </w:r>
      <w:proofErr w:type="spellEnd"/>
      <w:r>
        <w:t xml:space="preserve"> </w:t>
      </w:r>
      <w:proofErr w:type="spellStart"/>
      <w:r>
        <w:t>vnd</w:t>
      </w:r>
      <w:proofErr w:type="spellEnd"/>
      <w:r>
        <w:t xml:space="preserve"> </w:t>
      </w:r>
      <w:proofErr w:type="spellStart"/>
      <w:r>
        <w:t>gerechtickeit</w:t>
      </w:r>
      <w:proofErr w:type="spellEnd"/>
      <w:r>
        <w:t xml:space="preserve">/ </w:t>
      </w:r>
      <w:proofErr w:type="spellStart"/>
      <w:r>
        <w:t>ßo</w:t>
      </w:r>
      <w:proofErr w:type="spellEnd"/>
      <w:r>
        <w:t xml:space="preserve"> </w:t>
      </w:r>
      <w:proofErr w:type="spellStart"/>
      <w:r>
        <w:t>wil</w:t>
      </w:r>
      <w:proofErr w:type="spellEnd"/>
      <w:r>
        <w:t xml:space="preserve"> ich </w:t>
      </w:r>
      <w:proofErr w:type="spellStart"/>
      <w:r>
        <w:t>keyner</w:t>
      </w:r>
      <w:proofErr w:type="spellEnd"/>
      <w:r>
        <w:t xml:space="preserve"> </w:t>
      </w:r>
      <w:proofErr w:type="spellStart"/>
      <w:r>
        <w:t>mißtat</w:t>
      </w:r>
      <w:proofErr w:type="spellEnd"/>
      <w:r>
        <w:t xml:space="preserve">/ </w:t>
      </w:r>
      <w:proofErr w:type="spellStart"/>
      <w:r>
        <w:t>keynes</w:t>
      </w:r>
      <w:proofErr w:type="spellEnd"/>
      <w:r>
        <w:t xml:space="preserve"> </w:t>
      </w:r>
      <w:proofErr w:type="spellStart"/>
      <w:r>
        <w:t>vbelss</w:t>
      </w:r>
      <w:proofErr w:type="spellEnd"/>
      <w:r>
        <w:t xml:space="preserve"> </w:t>
      </w:r>
      <w:proofErr w:type="spellStart"/>
      <w:r>
        <w:t>gedencken</w:t>
      </w:r>
      <w:proofErr w:type="spellEnd"/>
      <w:r>
        <w:t xml:space="preserve">. </w:t>
      </w:r>
      <w:proofErr w:type="spellStart"/>
      <w:r>
        <w:t>Diß</w:t>
      </w:r>
      <w:proofErr w:type="spellEnd"/>
      <w:r>
        <w:t xml:space="preserve"> ist ein tröstliche </w:t>
      </w:r>
      <w:proofErr w:type="spellStart"/>
      <w:r>
        <w:t>gottis</w:t>
      </w:r>
      <w:proofErr w:type="spellEnd"/>
      <w:r>
        <w:t xml:space="preserve"> </w:t>
      </w:r>
      <w:proofErr w:type="spellStart"/>
      <w:r>
        <w:t>zusag</w:t>
      </w:r>
      <w:proofErr w:type="spellEnd"/>
      <w:r>
        <w:t xml:space="preserve">/ da durch </w:t>
      </w:r>
      <w:proofErr w:type="spellStart"/>
      <w:r>
        <w:t>warhafftig</w:t>
      </w:r>
      <w:proofErr w:type="spellEnd"/>
      <w:r>
        <w:t xml:space="preserve"> </w:t>
      </w:r>
      <w:proofErr w:type="spellStart"/>
      <w:r>
        <w:t>zuker</w:t>
      </w:r>
      <w:proofErr w:type="spellEnd"/>
      <w:r>
        <w:t xml:space="preserve"> </w:t>
      </w:r>
      <w:proofErr w:type="spellStart"/>
      <w:r>
        <w:t>angetzeyget</w:t>
      </w:r>
      <w:proofErr w:type="spellEnd"/>
      <w:r>
        <w:t xml:space="preserve"> ist/ </w:t>
      </w:r>
      <w:proofErr w:type="spellStart"/>
      <w:r>
        <w:t>vnd</w:t>
      </w:r>
      <w:proofErr w:type="spellEnd"/>
      <w:r>
        <w:t xml:space="preserve"> lauter gesagt/ was/ nach </w:t>
      </w:r>
      <w:proofErr w:type="spellStart"/>
      <w:r>
        <w:t>vorgebung</w:t>
      </w:r>
      <w:proofErr w:type="spellEnd"/>
      <w:r>
        <w:t xml:space="preserve"> der </w:t>
      </w:r>
      <w:proofErr w:type="spellStart"/>
      <w:r>
        <w:t>sunde</w:t>
      </w:r>
      <w:proofErr w:type="spellEnd"/>
      <w:r>
        <w:t xml:space="preserve">/ der </w:t>
      </w:r>
      <w:proofErr w:type="spellStart"/>
      <w:r>
        <w:t>sunder</w:t>
      </w:r>
      <w:proofErr w:type="spellEnd"/>
      <w:r>
        <w:t xml:space="preserve"> </w:t>
      </w:r>
      <w:proofErr w:type="spellStart"/>
      <w:r>
        <w:t>thuen</w:t>
      </w:r>
      <w:proofErr w:type="spellEnd"/>
      <w:r>
        <w:t xml:space="preserve"> </w:t>
      </w:r>
      <w:proofErr w:type="spellStart"/>
      <w:r>
        <w:t>vnd</w:t>
      </w:r>
      <w:proofErr w:type="spellEnd"/>
      <w:r>
        <w:t xml:space="preserve"> </w:t>
      </w:r>
      <w:proofErr w:type="spellStart"/>
      <w:r>
        <w:t>wircken</w:t>
      </w:r>
      <w:proofErr w:type="spellEnd"/>
      <w:r>
        <w:t xml:space="preserve"> sol. </w:t>
      </w:r>
    </w:p>
    <w:p w14:paraId="4352F4C1" w14:textId="77777777" w:rsidR="00C20EBB" w:rsidRDefault="00C20EBB" w:rsidP="00C20EBB">
      <w:pPr>
        <w:pStyle w:val="StandardWeb"/>
      </w:pPr>
      <w:r>
        <w:t xml:space="preserve">Gott </w:t>
      </w:r>
      <w:proofErr w:type="spellStart"/>
      <w:r>
        <w:t>furet</w:t>
      </w:r>
      <w:proofErr w:type="spellEnd"/>
      <w:r>
        <w:t xml:space="preserve"> den </w:t>
      </w:r>
      <w:proofErr w:type="spellStart"/>
      <w:r>
        <w:t>sunder</w:t>
      </w:r>
      <w:proofErr w:type="spellEnd"/>
      <w:r>
        <w:t xml:space="preserve">/ </w:t>
      </w:r>
      <w:proofErr w:type="spellStart"/>
      <w:r>
        <w:t>nit</w:t>
      </w:r>
      <w:proofErr w:type="spellEnd"/>
      <w:r>
        <w:t xml:space="preserve"> zu </w:t>
      </w:r>
      <w:proofErr w:type="spellStart"/>
      <w:r>
        <w:t>menschen</w:t>
      </w:r>
      <w:proofErr w:type="spellEnd"/>
      <w:r>
        <w:t xml:space="preserve"> </w:t>
      </w:r>
      <w:proofErr w:type="spellStart"/>
      <w:r>
        <w:t>gesetzen</w:t>
      </w:r>
      <w:proofErr w:type="spellEnd"/>
      <w:r>
        <w:t xml:space="preserve">/ </w:t>
      </w:r>
      <w:proofErr w:type="spellStart"/>
      <w:r>
        <w:t>sonder</w:t>
      </w:r>
      <w:proofErr w:type="spellEnd"/>
      <w:r>
        <w:t xml:space="preserve"> in sein </w:t>
      </w:r>
      <w:proofErr w:type="spellStart"/>
      <w:r>
        <w:t>gotliche</w:t>
      </w:r>
      <w:proofErr w:type="spellEnd"/>
      <w:r>
        <w:t xml:space="preserve"> gebot </w:t>
      </w:r>
      <w:proofErr w:type="spellStart"/>
      <w:r>
        <w:t>vnd</w:t>
      </w:r>
      <w:proofErr w:type="spellEnd"/>
      <w:r>
        <w:t xml:space="preserve"> </w:t>
      </w:r>
      <w:proofErr w:type="spellStart"/>
      <w:r>
        <w:t>vorheyschung</w:t>
      </w:r>
      <w:proofErr w:type="spellEnd"/>
      <w:r>
        <w:t xml:space="preserve">/ er spricht/ </w:t>
      </w:r>
      <w:proofErr w:type="spellStart"/>
      <w:r>
        <w:t>wan</w:t>
      </w:r>
      <w:proofErr w:type="spellEnd"/>
      <w:r>
        <w:t xml:space="preserve"> der </w:t>
      </w:r>
      <w:proofErr w:type="spellStart"/>
      <w:r>
        <w:t>sunder</w:t>
      </w:r>
      <w:proofErr w:type="spellEnd"/>
      <w:r>
        <w:t xml:space="preserve"> alle </w:t>
      </w:r>
      <w:proofErr w:type="spellStart"/>
      <w:r>
        <w:t>meyn</w:t>
      </w:r>
      <w:proofErr w:type="spellEnd"/>
      <w:r>
        <w:t xml:space="preserve"> gebot behütet/ </w:t>
      </w:r>
      <w:proofErr w:type="spellStart"/>
      <w:r>
        <w:t>vnd</w:t>
      </w:r>
      <w:proofErr w:type="spellEnd"/>
      <w:r>
        <w:t xml:space="preserve"> thuet </w:t>
      </w:r>
      <w:proofErr w:type="spellStart"/>
      <w:r>
        <w:t>dz</w:t>
      </w:r>
      <w:proofErr w:type="spellEnd"/>
      <w:r>
        <w:t xml:space="preserve"> </w:t>
      </w:r>
      <w:proofErr w:type="spellStart"/>
      <w:r>
        <w:t>vrteyl</w:t>
      </w:r>
      <w:proofErr w:type="spellEnd"/>
      <w:r>
        <w:t xml:space="preserve"> </w:t>
      </w:r>
      <w:proofErr w:type="spellStart"/>
      <w:r>
        <w:t>vnd</w:t>
      </w:r>
      <w:proofErr w:type="spellEnd"/>
      <w:r>
        <w:t xml:space="preserve"> </w:t>
      </w:r>
      <w:proofErr w:type="spellStart"/>
      <w:r>
        <w:t>gerechtigkeit</w:t>
      </w:r>
      <w:proofErr w:type="spellEnd"/>
      <w:r>
        <w:t xml:space="preserve">/ </w:t>
      </w:r>
      <w:proofErr w:type="spellStart"/>
      <w:r>
        <w:t>darumb</w:t>
      </w:r>
      <w:proofErr w:type="spellEnd"/>
      <w:r>
        <w:t xml:space="preserve"> ist es gar nicht von </w:t>
      </w:r>
      <w:proofErr w:type="spellStart"/>
      <w:r>
        <w:t>nöten</w:t>
      </w:r>
      <w:proofErr w:type="spellEnd"/>
      <w:r>
        <w:t xml:space="preserve">/ der </w:t>
      </w:r>
      <w:proofErr w:type="spellStart"/>
      <w:r>
        <w:t>absoluirt</w:t>
      </w:r>
      <w:proofErr w:type="spellEnd"/>
      <w:r>
        <w:t xml:space="preserve"> </w:t>
      </w:r>
      <w:proofErr w:type="spellStart"/>
      <w:r>
        <w:t>beychtsön</w:t>
      </w:r>
      <w:proofErr w:type="spellEnd"/>
      <w:r>
        <w:t xml:space="preserve">/ sich an </w:t>
      </w:r>
      <w:proofErr w:type="spellStart"/>
      <w:r>
        <w:t>menschen</w:t>
      </w:r>
      <w:proofErr w:type="spellEnd"/>
      <w:r>
        <w:t xml:space="preserve"> gebot </w:t>
      </w:r>
      <w:proofErr w:type="spellStart"/>
      <w:r>
        <w:t>vnd</w:t>
      </w:r>
      <w:proofErr w:type="spellEnd"/>
      <w:r>
        <w:t xml:space="preserve"> </w:t>
      </w:r>
      <w:proofErr w:type="spellStart"/>
      <w:r>
        <w:t>trost</w:t>
      </w:r>
      <w:proofErr w:type="spellEnd"/>
      <w:r>
        <w:t xml:space="preserve"> </w:t>
      </w:r>
      <w:proofErr w:type="spellStart"/>
      <w:r>
        <w:t>keer</w:t>
      </w:r>
      <w:proofErr w:type="spellEnd"/>
      <w:r>
        <w:t xml:space="preserve">/ wie gut sie </w:t>
      </w:r>
      <w:proofErr w:type="spellStart"/>
      <w:r>
        <w:t>ymer</w:t>
      </w:r>
      <w:proofErr w:type="spellEnd"/>
      <w:r>
        <w:t xml:space="preserve"> sein </w:t>
      </w:r>
      <w:proofErr w:type="spellStart"/>
      <w:r>
        <w:t>mugen</w:t>
      </w:r>
      <w:proofErr w:type="spellEnd"/>
      <w:r>
        <w:t xml:space="preserve">/ </w:t>
      </w:r>
      <w:proofErr w:type="spellStart"/>
      <w:r>
        <w:t>dan</w:t>
      </w:r>
      <w:proofErr w:type="spellEnd"/>
      <w:r>
        <w:t xml:space="preserve"> </w:t>
      </w:r>
      <w:proofErr w:type="spellStart"/>
      <w:r>
        <w:t>got</w:t>
      </w:r>
      <w:proofErr w:type="spellEnd"/>
      <w:r>
        <w:t xml:space="preserve"> </w:t>
      </w:r>
      <w:proofErr w:type="spellStart"/>
      <w:r>
        <w:t>libet</w:t>
      </w:r>
      <w:proofErr w:type="spellEnd"/>
      <w:r>
        <w:t xml:space="preserve">/ das er machet/ </w:t>
      </w:r>
      <w:proofErr w:type="spellStart"/>
      <w:r>
        <w:t>vnd</w:t>
      </w:r>
      <w:proofErr w:type="spellEnd"/>
      <w:r>
        <w:t xml:space="preserve"> zeucht </w:t>
      </w:r>
      <w:proofErr w:type="spellStart"/>
      <w:r>
        <w:t>vns</w:t>
      </w:r>
      <w:proofErr w:type="spellEnd"/>
      <w:r>
        <w:t xml:space="preserve"> an sein </w:t>
      </w:r>
      <w:proofErr w:type="spellStart"/>
      <w:r>
        <w:t>wort</w:t>
      </w:r>
      <w:proofErr w:type="spellEnd"/>
      <w:r>
        <w:t xml:space="preserve"> </w:t>
      </w:r>
      <w:proofErr w:type="spellStart"/>
      <w:r>
        <w:t>vnd</w:t>
      </w:r>
      <w:proofErr w:type="spellEnd"/>
      <w:r>
        <w:t xml:space="preserve"> </w:t>
      </w:r>
      <w:proofErr w:type="spellStart"/>
      <w:r>
        <w:t>voracht</w:t>
      </w:r>
      <w:proofErr w:type="spellEnd"/>
      <w:r>
        <w:t xml:space="preserve"> </w:t>
      </w:r>
      <w:proofErr w:type="spellStart"/>
      <w:r>
        <w:t>vnser</w:t>
      </w:r>
      <w:proofErr w:type="spellEnd"/>
      <w:r>
        <w:t xml:space="preserve"> </w:t>
      </w:r>
      <w:proofErr w:type="spellStart"/>
      <w:r>
        <w:t>gesetz</w:t>
      </w:r>
      <w:proofErr w:type="spellEnd"/>
      <w:r>
        <w:t xml:space="preserve">. Sol nu der </w:t>
      </w:r>
      <w:proofErr w:type="spellStart"/>
      <w:r>
        <w:t>mensch</w:t>
      </w:r>
      <w:proofErr w:type="spellEnd"/>
      <w:r>
        <w:t xml:space="preserve"> alle gebot </w:t>
      </w:r>
      <w:proofErr w:type="spellStart"/>
      <w:r>
        <w:t>bewaren</w:t>
      </w:r>
      <w:proofErr w:type="spellEnd"/>
      <w:r>
        <w:t xml:space="preserve">/ so muß er sie </w:t>
      </w:r>
      <w:proofErr w:type="spellStart"/>
      <w:r>
        <w:t>wol</w:t>
      </w:r>
      <w:proofErr w:type="spellEnd"/>
      <w:r>
        <w:t xml:space="preserve"> lernen/ wann er </w:t>
      </w:r>
      <w:proofErr w:type="spellStart"/>
      <w:r>
        <w:t>dan</w:t>
      </w:r>
      <w:proofErr w:type="spellEnd"/>
      <w:r>
        <w:t xml:space="preserve"> </w:t>
      </w:r>
      <w:proofErr w:type="spellStart"/>
      <w:r>
        <w:t>begert</w:t>
      </w:r>
      <w:proofErr w:type="spellEnd"/>
      <w:r>
        <w:t xml:space="preserve">/ die gebot/ des leben </w:t>
      </w:r>
      <w:proofErr w:type="spellStart"/>
      <w:r>
        <w:t>zuwissen</w:t>
      </w:r>
      <w:proofErr w:type="spellEnd"/>
      <w:r>
        <w:t xml:space="preserve">/ spricht Christus/ du sagst welche gebot/ zu dem rechten leben </w:t>
      </w:r>
      <w:proofErr w:type="spellStart"/>
      <w:r>
        <w:t>weysen</w:t>
      </w:r>
      <w:proofErr w:type="spellEnd"/>
      <w:r>
        <w:t xml:space="preserve">/ ich frage dich/ </w:t>
      </w:r>
      <w:proofErr w:type="spellStart"/>
      <w:r>
        <w:t>wz</w:t>
      </w:r>
      <w:proofErr w:type="spellEnd"/>
      <w:r>
        <w:t xml:space="preserve"> ist </w:t>
      </w:r>
      <w:proofErr w:type="spellStart"/>
      <w:r>
        <w:t>ym</w:t>
      </w:r>
      <w:proofErr w:type="spellEnd"/>
      <w:r>
        <w:t xml:space="preserve"> </w:t>
      </w:r>
      <w:proofErr w:type="spellStart"/>
      <w:r>
        <w:t>gesetz</w:t>
      </w:r>
      <w:proofErr w:type="spellEnd"/>
      <w:r>
        <w:t xml:space="preserve"> geschrieben/ also </w:t>
      </w:r>
      <w:proofErr w:type="spellStart"/>
      <w:r>
        <w:t>furet</w:t>
      </w:r>
      <w:proofErr w:type="spellEnd"/>
      <w:r>
        <w:t xml:space="preserve"> </w:t>
      </w:r>
      <w:proofErr w:type="spellStart"/>
      <w:r>
        <w:t>got</w:t>
      </w:r>
      <w:proofErr w:type="spellEnd"/>
      <w:r>
        <w:t xml:space="preserve"> den </w:t>
      </w:r>
      <w:proofErr w:type="spellStart"/>
      <w:r>
        <w:t>menschen</w:t>
      </w:r>
      <w:proofErr w:type="spellEnd"/>
      <w:r>
        <w:t xml:space="preserve"> in </w:t>
      </w:r>
      <w:proofErr w:type="spellStart"/>
      <w:r>
        <w:t>gotlich</w:t>
      </w:r>
      <w:proofErr w:type="spellEnd"/>
      <w:r>
        <w:t xml:space="preserve"> gebot/ </w:t>
      </w:r>
      <w:proofErr w:type="spellStart"/>
      <w:r>
        <w:t>darumb</w:t>
      </w:r>
      <w:proofErr w:type="spellEnd"/>
      <w:r>
        <w:t xml:space="preserve"> ist von </w:t>
      </w:r>
      <w:proofErr w:type="spellStart"/>
      <w:r>
        <w:t>nöten</w:t>
      </w:r>
      <w:proofErr w:type="spellEnd"/>
      <w:r>
        <w:t xml:space="preserve">/ </w:t>
      </w:r>
      <w:proofErr w:type="spellStart"/>
      <w:r>
        <w:t>dz</w:t>
      </w:r>
      <w:proofErr w:type="spellEnd"/>
      <w:r>
        <w:t xml:space="preserve"> sich der </w:t>
      </w:r>
      <w:proofErr w:type="spellStart"/>
      <w:r>
        <w:t>sunder</w:t>
      </w:r>
      <w:proofErr w:type="spellEnd"/>
      <w:r>
        <w:t xml:space="preserve">/ mit </w:t>
      </w:r>
      <w:proofErr w:type="spellStart"/>
      <w:r>
        <w:t>hochstem</w:t>
      </w:r>
      <w:proofErr w:type="spellEnd"/>
      <w:r>
        <w:t xml:space="preserve"> </w:t>
      </w:r>
      <w:proofErr w:type="spellStart"/>
      <w:r>
        <w:t>vleys</w:t>
      </w:r>
      <w:proofErr w:type="spellEnd"/>
      <w:r>
        <w:t xml:space="preserve">/ </w:t>
      </w:r>
      <w:proofErr w:type="spellStart"/>
      <w:r>
        <w:t>auff</w:t>
      </w:r>
      <w:proofErr w:type="spellEnd"/>
      <w:r>
        <w:t xml:space="preserve"> die </w:t>
      </w:r>
      <w:proofErr w:type="spellStart"/>
      <w:r>
        <w:t>schrifft</w:t>
      </w:r>
      <w:proofErr w:type="spellEnd"/>
      <w:r>
        <w:t xml:space="preserve"> </w:t>
      </w:r>
      <w:proofErr w:type="spellStart"/>
      <w:r>
        <w:t>leeg</w:t>
      </w:r>
      <w:proofErr w:type="spellEnd"/>
      <w:r>
        <w:t xml:space="preserve">/ </w:t>
      </w:r>
      <w:proofErr w:type="spellStart"/>
      <w:r>
        <w:t>vnd</w:t>
      </w:r>
      <w:proofErr w:type="spellEnd"/>
      <w:r>
        <w:t xml:space="preserve"> </w:t>
      </w:r>
      <w:proofErr w:type="spellStart"/>
      <w:r>
        <w:t>hencke</w:t>
      </w:r>
      <w:proofErr w:type="spellEnd"/>
      <w:r>
        <w:t xml:space="preserve"> sich festiglich an </w:t>
      </w:r>
      <w:proofErr w:type="spellStart"/>
      <w:r>
        <w:t>gotliche</w:t>
      </w:r>
      <w:proofErr w:type="spellEnd"/>
      <w:r>
        <w:t xml:space="preserve"> </w:t>
      </w:r>
      <w:proofErr w:type="spellStart"/>
      <w:r>
        <w:t>zusagung</w:t>
      </w:r>
      <w:proofErr w:type="spellEnd"/>
      <w:r>
        <w:t xml:space="preserve"> </w:t>
      </w:r>
      <w:proofErr w:type="spellStart"/>
      <w:r>
        <w:t>vnd</w:t>
      </w:r>
      <w:proofErr w:type="spellEnd"/>
      <w:r>
        <w:t xml:space="preserve"> </w:t>
      </w:r>
      <w:proofErr w:type="spellStart"/>
      <w:r>
        <w:t>geen</w:t>
      </w:r>
      <w:proofErr w:type="spellEnd"/>
      <w:r>
        <w:t xml:space="preserve"> in allen geboten </w:t>
      </w:r>
      <w:proofErr w:type="spellStart"/>
      <w:r>
        <w:t>gottis</w:t>
      </w:r>
      <w:proofErr w:type="spellEnd"/>
      <w:r>
        <w:t xml:space="preserve">/ er muß </w:t>
      </w:r>
      <w:proofErr w:type="spellStart"/>
      <w:r>
        <w:t>dz</w:t>
      </w:r>
      <w:proofErr w:type="spellEnd"/>
      <w:r>
        <w:t xml:space="preserve"> </w:t>
      </w:r>
      <w:proofErr w:type="spellStart"/>
      <w:r>
        <w:t>kreutz</w:t>
      </w:r>
      <w:proofErr w:type="spellEnd"/>
      <w:r>
        <w:t xml:space="preserve"> Christi/ </w:t>
      </w:r>
      <w:proofErr w:type="spellStart"/>
      <w:r>
        <w:t>daryn</w:t>
      </w:r>
      <w:proofErr w:type="spellEnd"/>
      <w:r>
        <w:t xml:space="preserve"> alle </w:t>
      </w:r>
      <w:proofErr w:type="spellStart"/>
      <w:r>
        <w:t>gebott</w:t>
      </w:r>
      <w:proofErr w:type="spellEnd"/>
      <w:r>
        <w:t xml:space="preserve"> </w:t>
      </w:r>
      <w:proofErr w:type="spellStart"/>
      <w:r>
        <w:t>vnd</w:t>
      </w:r>
      <w:proofErr w:type="spellEnd"/>
      <w:r>
        <w:t xml:space="preserve"> </w:t>
      </w:r>
      <w:proofErr w:type="spellStart"/>
      <w:r>
        <w:t>weyßheyt</w:t>
      </w:r>
      <w:proofErr w:type="spellEnd"/>
      <w:r>
        <w:t xml:space="preserve">/ </w:t>
      </w:r>
      <w:proofErr w:type="spellStart"/>
      <w:r>
        <w:t>ßo</w:t>
      </w:r>
      <w:proofErr w:type="spellEnd"/>
      <w:r>
        <w:t xml:space="preserve"> zum leben dienen/ behalten sein/ </w:t>
      </w:r>
      <w:proofErr w:type="spellStart"/>
      <w:r>
        <w:t>auff</w:t>
      </w:r>
      <w:proofErr w:type="spellEnd"/>
      <w:r>
        <w:t xml:space="preserve"> sich </w:t>
      </w:r>
      <w:proofErr w:type="spellStart"/>
      <w:r>
        <w:t>nemen</w:t>
      </w:r>
      <w:proofErr w:type="spellEnd"/>
      <w:r>
        <w:t xml:space="preserve">/ </w:t>
      </w:r>
      <w:proofErr w:type="spellStart"/>
      <w:r>
        <w:t>vnd</w:t>
      </w:r>
      <w:proofErr w:type="spellEnd"/>
      <w:r>
        <w:t xml:space="preserve"> </w:t>
      </w:r>
      <w:proofErr w:type="spellStart"/>
      <w:r>
        <w:t>seynen</w:t>
      </w:r>
      <w:proofErr w:type="spellEnd"/>
      <w:r>
        <w:t xml:space="preserve"> willen/ </w:t>
      </w:r>
      <w:proofErr w:type="spellStart"/>
      <w:r>
        <w:t>auß</w:t>
      </w:r>
      <w:proofErr w:type="spellEnd"/>
      <w:r>
        <w:t xml:space="preserve"> dem </w:t>
      </w:r>
      <w:proofErr w:type="spellStart"/>
      <w:r>
        <w:t>creutz</w:t>
      </w:r>
      <w:proofErr w:type="spellEnd"/>
      <w:r>
        <w:t xml:space="preserve"> </w:t>
      </w:r>
      <w:proofErr w:type="spellStart"/>
      <w:r>
        <w:t>schopffen</w:t>
      </w:r>
      <w:proofErr w:type="spellEnd"/>
      <w:r>
        <w:t xml:space="preserve">. </w:t>
      </w:r>
    </w:p>
    <w:p w14:paraId="60846D3F" w14:textId="77777777" w:rsidR="00C20EBB" w:rsidRDefault="00C20EBB" w:rsidP="00C20EBB">
      <w:pPr>
        <w:pStyle w:val="StandardWeb"/>
      </w:pPr>
      <w:r>
        <w:t xml:space="preserve">Der </w:t>
      </w:r>
      <w:proofErr w:type="spellStart"/>
      <w:r>
        <w:t>sunder</w:t>
      </w:r>
      <w:proofErr w:type="spellEnd"/>
      <w:r>
        <w:t xml:space="preserve"> lernet in der </w:t>
      </w:r>
      <w:proofErr w:type="spellStart"/>
      <w:r>
        <w:t>schrifft</w:t>
      </w:r>
      <w:proofErr w:type="spellEnd"/>
      <w:r>
        <w:t xml:space="preserve">/ wie er sich </w:t>
      </w:r>
      <w:proofErr w:type="spellStart"/>
      <w:r>
        <w:t>neyden</w:t>
      </w:r>
      <w:proofErr w:type="spellEnd"/>
      <w:r>
        <w:t xml:space="preserve"> </w:t>
      </w:r>
      <w:proofErr w:type="spellStart"/>
      <w:r>
        <w:t>vnd</w:t>
      </w:r>
      <w:proofErr w:type="spellEnd"/>
      <w:r>
        <w:t xml:space="preserve"> hassen/ wie er sich </w:t>
      </w:r>
      <w:proofErr w:type="spellStart"/>
      <w:r>
        <w:t>vorleuchnen</w:t>
      </w:r>
      <w:proofErr w:type="spellEnd"/>
      <w:r>
        <w:t xml:space="preserve"> soll/ wie er </w:t>
      </w:r>
      <w:proofErr w:type="spellStart"/>
      <w:r>
        <w:t>dz</w:t>
      </w:r>
      <w:proofErr w:type="spellEnd"/>
      <w:r>
        <w:t xml:space="preserve"> </w:t>
      </w:r>
      <w:proofErr w:type="spellStart"/>
      <w:r>
        <w:t>creutz</w:t>
      </w:r>
      <w:proofErr w:type="spellEnd"/>
      <w:r>
        <w:t xml:space="preserve"> </w:t>
      </w:r>
      <w:proofErr w:type="spellStart"/>
      <w:r>
        <w:t>teglich</w:t>
      </w:r>
      <w:proofErr w:type="spellEnd"/>
      <w:r>
        <w:t xml:space="preserve"> tragen/ </w:t>
      </w:r>
      <w:proofErr w:type="spellStart"/>
      <w:r>
        <w:t>vnd</w:t>
      </w:r>
      <w:proofErr w:type="spellEnd"/>
      <w:r>
        <w:t xml:space="preserve"> Christo nachfolgen </w:t>
      </w:r>
      <w:proofErr w:type="spellStart"/>
      <w:r>
        <w:t>sol</w:t>
      </w:r>
      <w:proofErr w:type="spellEnd"/>
      <w:r>
        <w:t xml:space="preserve">/ wie in dem </w:t>
      </w:r>
      <w:proofErr w:type="spellStart"/>
      <w:r>
        <w:t>menschen</w:t>
      </w:r>
      <w:proofErr w:type="spellEnd"/>
      <w:r>
        <w:t xml:space="preserve"> nichts gutes/ </w:t>
      </w:r>
      <w:proofErr w:type="spellStart"/>
      <w:r>
        <w:t>eytel</w:t>
      </w:r>
      <w:proofErr w:type="spellEnd"/>
      <w:r>
        <w:t xml:space="preserve"> </w:t>
      </w:r>
      <w:proofErr w:type="spellStart"/>
      <w:r>
        <w:t>vorlust</w:t>
      </w:r>
      <w:proofErr w:type="spellEnd"/>
      <w:r>
        <w:t xml:space="preserve">/ </w:t>
      </w:r>
      <w:proofErr w:type="spellStart"/>
      <w:r>
        <w:t>vnd</w:t>
      </w:r>
      <w:proofErr w:type="spellEnd"/>
      <w:r>
        <w:t xml:space="preserve"> alles gute/ </w:t>
      </w:r>
      <w:proofErr w:type="spellStart"/>
      <w:r>
        <w:t>vnd</w:t>
      </w:r>
      <w:proofErr w:type="spellEnd"/>
      <w:r>
        <w:t xml:space="preserve"> alle </w:t>
      </w:r>
      <w:proofErr w:type="spellStart"/>
      <w:r>
        <w:t>hülff</w:t>
      </w:r>
      <w:proofErr w:type="spellEnd"/>
      <w:r>
        <w:t xml:space="preserve">/ </w:t>
      </w:r>
      <w:proofErr w:type="spellStart"/>
      <w:r>
        <w:t>voon</w:t>
      </w:r>
      <w:proofErr w:type="spellEnd"/>
      <w:r>
        <w:t xml:space="preserve"> </w:t>
      </w:r>
      <w:proofErr w:type="spellStart"/>
      <w:r>
        <w:t>got</w:t>
      </w:r>
      <w:proofErr w:type="spellEnd"/>
      <w:r>
        <w:t xml:space="preserve"> </w:t>
      </w:r>
      <w:proofErr w:type="spellStart"/>
      <w:r>
        <w:t>gnediglich</w:t>
      </w:r>
      <w:proofErr w:type="spellEnd"/>
      <w:r>
        <w:t xml:space="preserve"> </w:t>
      </w:r>
      <w:proofErr w:type="spellStart"/>
      <w:r>
        <w:t>abfleusset</w:t>
      </w:r>
      <w:proofErr w:type="spellEnd"/>
      <w:r>
        <w:t xml:space="preserve">. </w:t>
      </w:r>
      <w:proofErr w:type="spellStart"/>
      <w:r>
        <w:t>Alßo</w:t>
      </w:r>
      <w:proofErr w:type="spellEnd"/>
      <w:r>
        <w:t xml:space="preserve"> </w:t>
      </w:r>
      <w:proofErr w:type="spellStart"/>
      <w:r>
        <w:t>kumpt</w:t>
      </w:r>
      <w:proofErr w:type="spellEnd"/>
      <w:r>
        <w:t xml:space="preserve"> er in ein gerecht </w:t>
      </w:r>
      <w:proofErr w:type="spellStart"/>
      <w:r>
        <w:t>warhafftig</w:t>
      </w:r>
      <w:proofErr w:type="spellEnd"/>
      <w:r>
        <w:t xml:space="preserve"> </w:t>
      </w:r>
      <w:proofErr w:type="spellStart"/>
      <w:r>
        <w:t>vrteyl</w:t>
      </w:r>
      <w:proofErr w:type="spellEnd"/>
      <w:r>
        <w:t xml:space="preserve"> </w:t>
      </w:r>
      <w:proofErr w:type="spellStart"/>
      <w:r>
        <w:t>vnd</w:t>
      </w:r>
      <w:proofErr w:type="spellEnd"/>
      <w:r>
        <w:t xml:space="preserve"> </w:t>
      </w:r>
      <w:proofErr w:type="spellStart"/>
      <w:r>
        <w:t>gerechtickeit</w:t>
      </w:r>
      <w:proofErr w:type="spellEnd"/>
      <w:r>
        <w:t xml:space="preserve">/ </w:t>
      </w:r>
      <w:proofErr w:type="spellStart"/>
      <w:r>
        <w:t>vnd</w:t>
      </w:r>
      <w:proofErr w:type="spellEnd"/>
      <w:r>
        <w:t xml:space="preserve"> also </w:t>
      </w:r>
      <w:proofErr w:type="spellStart"/>
      <w:r>
        <w:t>driet</w:t>
      </w:r>
      <w:proofErr w:type="spellEnd"/>
      <w:r>
        <w:t xml:space="preserve"> er/ in </w:t>
      </w:r>
      <w:proofErr w:type="spellStart"/>
      <w:r>
        <w:t>diser</w:t>
      </w:r>
      <w:proofErr w:type="spellEnd"/>
      <w:r>
        <w:t xml:space="preserve"> </w:t>
      </w:r>
      <w:proofErr w:type="spellStart"/>
      <w:r>
        <w:t>weyß</w:t>
      </w:r>
      <w:proofErr w:type="spellEnd"/>
      <w:r>
        <w:t xml:space="preserve">/ in alle </w:t>
      </w:r>
      <w:proofErr w:type="spellStart"/>
      <w:r>
        <w:t>gebott</w:t>
      </w:r>
      <w:proofErr w:type="spellEnd"/>
      <w:r>
        <w:t xml:space="preserve"> </w:t>
      </w:r>
      <w:proofErr w:type="spellStart"/>
      <w:r>
        <w:t>gottis</w:t>
      </w:r>
      <w:proofErr w:type="spellEnd"/>
      <w:r>
        <w:t xml:space="preserve">/ </w:t>
      </w:r>
      <w:proofErr w:type="spellStart"/>
      <w:r>
        <w:t>vnd</w:t>
      </w:r>
      <w:proofErr w:type="spellEnd"/>
      <w:r>
        <w:t xml:space="preserve"> in </w:t>
      </w:r>
      <w:proofErr w:type="spellStart"/>
      <w:r>
        <w:t>eusserliche</w:t>
      </w:r>
      <w:proofErr w:type="spellEnd"/>
      <w:r>
        <w:t xml:space="preserve"> </w:t>
      </w:r>
      <w:proofErr w:type="spellStart"/>
      <w:r>
        <w:t>vnd</w:t>
      </w:r>
      <w:proofErr w:type="spellEnd"/>
      <w:r>
        <w:t xml:space="preserve"> </w:t>
      </w:r>
      <w:proofErr w:type="spellStart"/>
      <w:r>
        <w:t>ynnerliche</w:t>
      </w:r>
      <w:proofErr w:type="spellEnd"/>
      <w:r>
        <w:t xml:space="preserve"> </w:t>
      </w:r>
      <w:proofErr w:type="spellStart"/>
      <w:r>
        <w:t>weerck</w:t>
      </w:r>
      <w:proofErr w:type="spellEnd"/>
      <w:r>
        <w:t xml:space="preserve">/ er macht </w:t>
      </w:r>
      <w:proofErr w:type="spellStart"/>
      <w:r>
        <w:t>ym</w:t>
      </w:r>
      <w:proofErr w:type="spellEnd"/>
      <w:r>
        <w:t xml:space="preserve"> </w:t>
      </w:r>
      <w:proofErr w:type="spellStart"/>
      <w:r>
        <w:t>nit</w:t>
      </w:r>
      <w:proofErr w:type="spellEnd"/>
      <w:r>
        <w:t xml:space="preserve"> </w:t>
      </w:r>
      <w:proofErr w:type="spellStart"/>
      <w:r>
        <w:t>eygen</w:t>
      </w:r>
      <w:proofErr w:type="spellEnd"/>
      <w:r>
        <w:t xml:space="preserve"> </w:t>
      </w:r>
      <w:proofErr w:type="spellStart"/>
      <w:r>
        <w:t>gesetze</w:t>
      </w:r>
      <w:proofErr w:type="spellEnd"/>
      <w:r>
        <w:t xml:space="preserve">/ </w:t>
      </w:r>
      <w:proofErr w:type="spellStart"/>
      <w:r>
        <w:t>sonder</w:t>
      </w:r>
      <w:proofErr w:type="spellEnd"/>
      <w:r>
        <w:t xml:space="preserve"> er </w:t>
      </w:r>
      <w:proofErr w:type="spellStart"/>
      <w:r>
        <w:t>betracht</w:t>
      </w:r>
      <w:proofErr w:type="spellEnd"/>
      <w:r>
        <w:t xml:space="preserve">/ wie er </w:t>
      </w:r>
      <w:proofErr w:type="spellStart"/>
      <w:r>
        <w:t>augenplich</w:t>
      </w:r>
      <w:proofErr w:type="spellEnd"/>
      <w:r>
        <w:t xml:space="preserve"> </w:t>
      </w:r>
      <w:proofErr w:type="spellStart"/>
      <w:r>
        <w:t>vnd</w:t>
      </w:r>
      <w:proofErr w:type="spellEnd"/>
      <w:r>
        <w:t xml:space="preserve"> zu allen </w:t>
      </w:r>
      <w:proofErr w:type="spellStart"/>
      <w:r>
        <w:t>zeyten</w:t>
      </w:r>
      <w:proofErr w:type="spellEnd"/>
      <w:r>
        <w:t xml:space="preserve">/ </w:t>
      </w:r>
      <w:proofErr w:type="spellStart"/>
      <w:r>
        <w:t>gottlichen</w:t>
      </w:r>
      <w:proofErr w:type="spellEnd"/>
      <w:r>
        <w:t xml:space="preserve"> willen/ </w:t>
      </w:r>
      <w:proofErr w:type="spellStart"/>
      <w:r>
        <w:t>annem</w:t>
      </w:r>
      <w:proofErr w:type="spellEnd"/>
      <w:r>
        <w:t xml:space="preserve"> </w:t>
      </w:r>
      <w:proofErr w:type="spellStart"/>
      <w:r>
        <w:t>vnd</w:t>
      </w:r>
      <w:proofErr w:type="spellEnd"/>
      <w:r>
        <w:t xml:space="preserve"> </w:t>
      </w:r>
      <w:proofErr w:type="spellStart"/>
      <w:r>
        <w:t>erfull</w:t>
      </w:r>
      <w:proofErr w:type="spellEnd"/>
      <w:r>
        <w:t xml:space="preserve">/ der </w:t>
      </w:r>
      <w:proofErr w:type="spellStart"/>
      <w:r>
        <w:t>dan</w:t>
      </w:r>
      <w:proofErr w:type="spellEnd"/>
      <w:r>
        <w:t xml:space="preserve"> </w:t>
      </w:r>
      <w:proofErr w:type="spellStart"/>
      <w:r>
        <w:t>manichfeltige</w:t>
      </w:r>
      <w:proofErr w:type="spellEnd"/>
      <w:r>
        <w:t xml:space="preserve"> in allen </w:t>
      </w:r>
      <w:proofErr w:type="spellStart"/>
      <w:r>
        <w:t>augenplicken</w:t>
      </w:r>
      <w:proofErr w:type="spellEnd"/>
      <w:r>
        <w:t xml:space="preserve"> </w:t>
      </w:r>
      <w:proofErr w:type="spellStart"/>
      <w:r>
        <w:t>furfellt</w:t>
      </w:r>
      <w:proofErr w:type="spellEnd"/>
      <w:r>
        <w:t xml:space="preserve">. </w:t>
      </w:r>
    </w:p>
    <w:p w14:paraId="5360019F" w14:textId="77777777" w:rsidR="00C20EBB" w:rsidRDefault="00C20EBB" w:rsidP="00C20EBB">
      <w:pPr>
        <w:pStyle w:val="StandardWeb"/>
      </w:pPr>
      <w:proofErr w:type="spellStart"/>
      <w:r>
        <w:t>Etwan</w:t>
      </w:r>
      <w:proofErr w:type="spellEnd"/>
      <w:r>
        <w:t xml:space="preserve"> </w:t>
      </w:r>
      <w:proofErr w:type="spellStart"/>
      <w:r>
        <w:t>ruffet</w:t>
      </w:r>
      <w:proofErr w:type="spellEnd"/>
      <w:r>
        <w:t xml:space="preserve"> er </w:t>
      </w:r>
      <w:proofErr w:type="spellStart"/>
      <w:r>
        <w:t>gott</w:t>
      </w:r>
      <w:proofErr w:type="spellEnd"/>
      <w:r>
        <w:t xml:space="preserve"> </w:t>
      </w:r>
      <w:proofErr w:type="spellStart"/>
      <w:r>
        <w:t>ann</w:t>
      </w:r>
      <w:proofErr w:type="spellEnd"/>
      <w:r>
        <w:t xml:space="preserve">/ </w:t>
      </w:r>
      <w:proofErr w:type="spellStart"/>
      <w:r>
        <w:t>etwan</w:t>
      </w:r>
      <w:proofErr w:type="spellEnd"/>
      <w:r>
        <w:t xml:space="preserve"> lobet er </w:t>
      </w:r>
      <w:proofErr w:type="spellStart"/>
      <w:r>
        <w:t>gott</w:t>
      </w:r>
      <w:proofErr w:type="spellEnd"/>
      <w:r>
        <w:t xml:space="preserve"> als </w:t>
      </w:r>
      <w:proofErr w:type="spellStart"/>
      <w:r>
        <w:t>seynen</w:t>
      </w:r>
      <w:proofErr w:type="spellEnd"/>
      <w:r>
        <w:t xml:space="preserve"> </w:t>
      </w:r>
      <w:proofErr w:type="spellStart"/>
      <w:r>
        <w:t>erlöser</w:t>
      </w:r>
      <w:proofErr w:type="spellEnd"/>
      <w:r>
        <w:t xml:space="preserve">/ </w:t>
      </w:r>
      <w:proofErr w:type="spellStart"/>
      <w:r>
        <w:t>etwan</w:t>
      </w:r>
      <w:proofErr w:type="spellEnd"/>
      <w:r>
        <w:t xml:space="preserve"> bekennet er </w:t>
      </w:r>
      <w:proofErr w:type="spellStart"/>
      <w:r>
        <w:t>gottis</w:t>
      </w:r>
      <w:proofErr w:type="spellEnd"/>
      <w:r>
        <w:t xml:space="preserve"> </w:t>
      </w:r>
      <w:proofErr w:type="spellStart"/>
      <w:r>
        <w:t>gerechtickeit</w:t>
      </w:r>
      <w:proofErr w:type="spellEnd"/>
      <w:r>
        <w:t xml:space="preserve"> in </w:t>
      </w:r>
      <w:proofErr w:type="spellStart"/>
      <w:r>
        <w:t>widerwertickeit</w:t>
      </w:r>
      <w:proofErr w:type="spellEnd"/>
      <w:r>
        <w:t xml:space="preserve">/ sprechende. Du bist der gerecht </w:t>
      </w:r>
      <w:proofErr w:type="spellStart"/>
      <w:r>
        <w:t>gott</w:t>
      </w:r>
      <w:proofErr w:type="spellEnd"/>
      <w:r>
        <w:t xml:space="preserve">/ </w:t>
      </w:r>
      <w:proofErr w:type="spellStart"/>
      <w:r>
        <w:t>vnd</w:t>
      </w:r>
      <w:proofErr w:type="spellEnd"/>
      <w:r>
        <w:t xml:space="preserve"> hast alles </w:t>
      </w:r>
      <w:proofErr w:type="spellStart"/>
      <w:r>
        <w:t>wee</w:t>
      </w:r>
      <w:proofErr w:type="spellEnd"/>
      <w:r>
        <w:t xml:space="preserve"> </w:t>
      </w:r>
      <w:proofErr w:type="spellStart"/>
      <w:r>
        <w:t>vnd</w:t>
      </w:r>
      <w:proofErr w:type="spellEnd"/>
      <w:r>
        <w:t xml:space="preserve"> </w:t>
      </w:r>
      <w:proofErr w:type="spellStart"/>
      <w:r>
        <w:t>vbel</w:t>
      </w:r>
      <w:proofErr w:type="spellEnd"/>
      <w:r>
        <w:t xml:space="preserve">/ in </w:t>
      </w:r>
      <w:proofErr w:type="spellStart"/>
      <w:r>
        <w:t>deynem</w:t>
      </w:r>
      <w:proofErr w:type="spellEnd"/>
      <w:r>
        <w:t xml:space="preserve"> gerechten </w:t>
      </w:r>
      <w:proofErr w:type="spellStart"/>
      <w:r>
        <w:t>vrteyl</w:t>
      </w:r>
      <w:proofErr w:type="spellEnd"/>
      <w:r>
        <w:t xml:space="preserve"> </w:t>
      </w:r>
      <w:proofErr w:type="spellStart"/>
      <w:r>
        <w:t>vber</w:t>
      </w:r>
      <w:proofErr w:type="spellEnd"/>
      <w:r>
        <w:t xml:space="preserve"> </w:t>
      </w:r>
      <w:proofErr w:type="spellStart"/>
      <w:r>
        <w:t>vns</w:t>
      </w:r>
      <w:proofErr w:type="spellEnd"/>
      <w:r>
        <w:t xml:space="preserve"> </w:t>
      </w:r>
      <w:proofErr w:type="spellStart"/>
      <w:r>
        <w:t>gefurt</w:t>
      </w:r>
      <w:proofErr w:type="spellEnd"/>
      <w:r>
        <w:t xml:space="preserve">/ dir sey </w:t>
      </w:r>
      <w:proofErr w:type="spellStart"/>
      <w:r>
        <w:t>glorien</w:t>
      </w:r>
      <w:proofErr w:type="spellEnd"/>
      <w:r>
        <w:t xml:space="preserve"> </w:t>
      </w:r>
      <w:proofErr w:type="spellStart"/>
      <w:r>
        <w:t>vnd</w:t>
      </w:r>
      <w:proofErr w:type="spellEnd"/>
      <w:r>
        <w:t xml:space="preserve"> lob/ </w:t>
      </w:r>
      <w:proofErr w:type="spellStart"/>
      <w:r>
        <w:t>vns</w:t>
      </w:r>
      <w:proofErr w:type="spellEnd"/>
      <w:r>
        <w:t xml:space="preserve"> </w:t>
      </w:r>
      <w:proofErr w:type="spellStart"/>
      <w:r>
        <w:t>schandt</w:t>
      </w:r>
      <w:proofErr w:type="spellEnd"/>
      <w:r>
        <w:t xml:space="preserve"> </w:t>
      </w:r>
      <w:proofErr w:type="spellStart"/>
      <w:r>
        <w:t>vnd</w:t>
      </w:r>
      <w:proofErr w:type="spellEnd"/>
      <w:r>
        <w:t xml:space="preserve"> </w:t>
      </w:r>
      <w:proofErr w:type="spellStart"/>
      <w:r>
        <w:t>spott</w:t>
      </w:r>
      <w:proofErr w:type="spellEnd"/>
      <w:r>
        <w:t xml:space="preserve">. </w:t>
      </w:r>
      <w:proofErr w:type="spellStart"/>
      <w:r>
        <w:t>Dartzu</w:t>
      </w:r>
      <w:proofErr w:type="spellEnd"/>
      <w:r>
        <w:t xml:space="preserve"> </w:t>
      </w:r>
      <w:proofErr w:type="spellStart"/>
      <w:r>
        <w:t>hatt</w:t>
      </w:r>
      <w:proofErr w:type="spellEnd"/>
      <w:r>
        <w:t xml:space="preserve"> er/ </w:t>
      </w:r>
      <w:proofErr w:type="spellStart"/>
      <w:r>
        <w:t>lib</w:t>
      </w:r>
      <w:proofErr w:type="spellEnd"/>
      <w:r>
        <w:t xml:space="preserve">/ </w:t>
      </w:r>
      <w:proofErr w:type="spellStart"/>
      <w:r>
        <w:t>trost</w:t>
      </w:r>
      <w:proofErr w:type="spellEnd"/>
      <w:r>
        <w:t xml:space="preserve">/ glauben/ </w:t>
      </w:r>
      <w:proofErr w:type="spellStart"/>
      <w:r>
        <w:t>vnd</w:t>
      </w:r>
      <w:proofErr w:type="spellEnd"/>
      <w:r>
        <w:t xml:space="preserve"> </w:t>
      </w:r>
      <w:proofErr w:type="spellStart"/>
      <w:r>
        <w:t>hoffnung</w:t>
      </w:r>
      <w:proofErr w:type="spellEnd"/>
      <w:r>
        <w:t xml:space="preserve"> zu </w:t>
      </w:r>
      <w:proofErr w:type="spellStart"/>
      <w:r>
        <w:t>got</w:t>
      </w:r>
      <w:proofErr w:type="spellEnd"/>
      <w:r>
        <w:t xml:space="preserve">. Er </w:t>
      </w:r>
      <w:proofErr w:type="spellStart"/>
      <w:r>
        <w:t>hüttet</w:t>
      </w:r>
      <w:proofErr w:type="spellEnd"/>
      <w:r>
        <w:t xml:space="preserve"> sich vor </w:t>
      </w:r>
      <w:proofErr w:type="spellStart"/>
      <w:r>
        <w:t>argwenickeit</w:t>
      </w:r>
      <w:proofErr w:type="spellEnd"/>
      <w:r>
        <w:t xml:space="preserve">/ er </w:t>
      </w:r>
      <w:proofErr w:type="spellStart"/>
      <w:r>
        <w:t>vrteylt</w:t>
      </w:r>
      <w:proofErr w:type="spellEnd"/>
      <w:r>
        <w:t xml:space="preserve"> </w:t>
      </w:r>
      <w:proofErr w:type="spellStart"/>
      <w:r>
        <w:t>keynen</w:t>
      </w:r>
      <w:proofErr w:type="spellEnd"/>
      <w:r>
        <w:t xml:space="preserve"> zu </w:t>
      </w:r>
      <w:proofErr w:type="spellStart"/>
      <w:r>
        <w:t>dez</w:t>
      </w:r>
      <w:proofErr w:type="spellEnd"/>
      <w:r>
        <w:t xml:space="preserve"> </w:t>
      </w:r>
      <w:proofErr w:type="spellStart"/>
      <w:r>
        <w:t>argsten</w:t>
      </w:r>
      <w:proofErr w:type="spellEnd"/>
      <w:r>
        <w:t xml:space="preserve">/ aber sich </w:t>
      </w:r>
      <w:proofErr w:type="spellStart"/>
      <w:r>
        <w:t>vrteylet</w:t>
      </w:r>
      <w:proofErr w:type="spellEnd"/>
      <w:r>
        <w:t xml:space="preserve"> er mit ernst. Also ist er gerecht bey sich/ </w:t>
      </w:r>
      <w:proofErr w:type="spellStart"/>
      <w:r>
        <w:t>vnd</w:t>
      </w:r>
      <w:proofErr w:type="spellEnd"/>
      <w:r>
        <w:t xml:space="preserve"> dem </w:t>
      </w:r>
      <w:proofErr w:type="spellStart"/>
      <w:r>
        <w:t>nechsten</w:t>
      </w:r>
      <w:proofErr w:type="spellEnd"/>
      <w:r>
        <w:t xml:space="preserve">. </w:t>
      </w:r>
    </w:p>
    <w:p w14:paraId="252B14A5" w14:textId="77777777" w:rsidR="00C20EBB" w:rsidRDefault="00C20EBB" w:rsidP="00C20EBB">
      <w:pPr>
        <w:pStyle w:val="StandardWeb"/>
      </w:pPr>
      <w:proofErr w:type="spellStart"/>
      <w:r>
        <w:t>Zeyten</w:t>
      </w:r>
      <w:proofErr w:type="spellEnd"/>
      <w:r>
        <w:t xml:space="preserve"> </w:t>
      </w:r>
      <w:proofErr w:type="spellStart"/>
      <w:r>
        <w:t>steet</w:t>
      </w:r>
      <w:proofErr w:type="spellEnd"/>
      <w:r>
        <w:t xml:space="preserve"> er bey den weisen </w:t>
      </w:r>
      <w:proofErr w:type="spellStart"/>
      <w:r>
        <w:t>vnd</w:t>
      </w:r>
      <w:proofErr w:type="spellEnd"/>
      <w:r>
        <w:t xml:space="preserve"> </w:t>
      </w:r>
      <w:proofErr w:type="spellStart"/>
      <w:r>
        <w:t>widwen</w:t>
      </w:r>
      <w:proofErr w:type="spellEnd"/>
      <w:r>
        <w:t xml:space="preserve">. </w:t>
      </w:r>
      <w:proofErr w:type="spellStart"/>
      <w:r>
        <w:t>Zeyten</w:t>
      </w:r>
      <w:proofErr w:type="spellEnd"/>
      <w:r>
        <w:t xml:space="preserve"> </w:t>
      </w:r>
      <w:proofErr w:type="spellStart"/>
      <w:r>
        <w:t>kleydet</w:t>
      </w:r>
      <w:proofErr w:type="spellEnd"/>
      <w:r>
        <w:t xml:space="preserve"> er die blossen. </w:t>
      </w:r>
      <w:proofErr w:type="spellStart"/>
      <w:r>
        <w:t>Zeyten</w:t>
      </w:r>
      <w:proofErr w:type="spellEnd"/>
      <w:r>
        <w:t xml:space="preserve"> </w:t>
      </w:r>
      <w:proofErr w:type="spellStart"/>
      <w:r>
        <w:t>speyset</w:t>
      </w:r>
      <w:proofErr w:type="spellEnd"/>
      <w:r>
        <w:t xml:space="preserve"> er die </w:t>
      </w:r>
      <w:proofErr w:type="spellStart"/>
      <w:r>
        <w:t>hungerigen</w:t>
      </w:r>
      <w:proofErr w:type="spellEnd"/>
      <w:r>
        <w:t xml:space="preserve">. </w:t>
      </w:r>
      <w:proofErr w:type="spellStart"/>
      <w:r>
        <w:t>Zeyten</w:t>
      </w:r>
      <w:proofErr w:type="spellEnd"/>
      <w:r>
        <w:t xml:space="preserve"> besuchet er die gefangen. </w:t>
      </w:r>
      <w:proofErr w:type="spellStart"/>
      <w:r>
        <w:t>Zeyten</w:t>
      </w:r>
      <w:proofErr w:type="spellEnd"/>
      <w:r>
        <w:t xml:space="preserve"> fast er/ was </w:t>
      </w:r>
      <w:proofErr w:type="spellStart"/>
      <w:r>
        <w:t>ym</w:t>
      </w:r>
      <w:proofErr w:type="spellEnd"/>
      <w:r>
        <w:t xml:space="preserve"> </w:t>
      </w:r>
      <w:proofErr w:type="spellStart"/>
      <w:r>
        <w:t>ungluck</w:t>
      </w:r>
      <w:proofErr w:type="spellEnd"/>
      <w:r>
        <w:t xml:space="preserve"> </w:t>
      </w:r>
      <w:proofErr w:type="spellStart"/>
      <w:r>
        <w:t>furfelt</w:t>
      </w:r>
      <w:proofErr w:type="spellEnd"/>
      <w:r>
        <w:t xml:space="preserve">. </w:t>
      </w:r>
      <w:proofErr w:type="spellStart"/>
      <w:r>
        <w:t>Zeytet</w:t>
      </w:r>
      <w:proofErr w:type="spellEnd"/>
      <w:r>
        <w:t xml:space="preserve"> betet er/ alles nach </w:t>
      </w:r>
      <w:proofErr w:type="spellStart"/>
      <w:r>
        <w:t>gelegenheit</w:t>
      </w:r>
      <w:proofErr w:type="spellEnd"/>
      <w:r>
        <w:t xml:space="preserve"> und </w:t>
      </w:r>
      <w:proofErr w:type="spellStart"/>
      <w:r>
        <w:t>erforderung</w:t>
      </w:r>
      <w:proofErr w:type="spellEnd"/>
      <w:r>
        <w:t xml:space="preserve"> der </w:t>
      </w:r>
      <w:proofErr w:type="spellStart"/>
      <w:r>
        <w:t>zeyten</w:t>
      </w:r>
      <w:proofErr w:type="spellEnd"/>
      <w:r>
        <w:t xml:space="preserve">/ stellen </w:t>
      </w:r>
      <w:proofErr w:type="spellStart"/>
      <w:r>
        <w:t>vnd</w:t>
      </w:r>
      <w:proofErr w:type="spellEnd"/>
      <w:r>
        <w:t xml:space="preserve"> </w:t>
      </w:r>
      <w:proofErr w:type="spellStart"/>
      <w:r>
        <w:t>personen</w:t>
      </w:r>
      <w:proofErr w:type="spellEnd"/>
      <w:r>
        <w:t xml:space="preserve">. </w:t>
      </w:r>
      <w:proofErr w:type="spellStart"/>
      <w:r>
        <w:t>Dise</w:t>
      </w:r>
      <w:proofErr w:type="spellEnd"/>
      <w:r>
        <w:t xml:space="preserve"> </w:t>
      </w:r>
      <w:proofErr w:type="spellStart"/>
      <w:r>
        <w:t>werck</w:t>
      </w:r>
      <w:proofErr w:type="spellEnd"/>
      <w:r>
        <w:t xml:space="preserve"> wachsen </w:t>
      </w:r>
      <w:proofErr w:type="spellStart"/>
      <w:r>
        <w:t>auß</w:t>
      </w:r>
      <w:proofErr w:type="spellEnd"/>
      <w:r>
        <w:t xml:space="preserve"> dem </w:t>
      </w:r>
      <w:proofErr w:type="spellStart"/>
      <w:r>
        <w:t>edelen</w:t>
      </w:r>
      <w:proofErr w:type="spellEnd"/>
      <w:r>
        <w:t xml:space="preserve"> </w:t>
      </w:r>
      <w:proofErr w:type="spellStart"/>
      <w:r>
        <w:t>bawme</w:t>
      </w:r>
      <w:proofErr w:type="spellEnd"/>
      <w:r>
        <w:t xml:space="preserve">/ </w:t>
      </w:r>
      <w:proofErr w:type="spellStart"/>
      <w:r>
        <w:t>auß</w:t>
      </w:r>
      <w:proofErr w:type="spellEnd"/>
      <w:r>
        <w:t xml:space="preserve"> dem </w:t>
      </w:r>
      <w:proofErr w:type="spellStart"/>
      <w:r>
        <w:t>creutz</w:t>
      </w:r>
      <w:proofErr w:type="spellEnd"/>
      <w:r>
        <w:t xml:space="preserve"> Christi/ </w:t>
      </w:r>
      <w:proofErr w:type="spellStart"/>
      <w:r>
        <w:t>dz</w:t>
      </w:r>
      <w:proofErr w:type="spellEnd"/>
      <w:r>
        <w:t xml:space="preserve"> ein </w:t>
      </w:r>
      <w:proofErr w:type="spellStart"/>
      <w:r>
        <w:t>yglicher</w:t>
      </w:r>
      <w:proofErr w:type="spellEnd"/>
      <w:r>
        <w:t xml:space="preserve"> alle tag tragen soll/ das Creutz soll </w:t>
      </w:r>
      <w:proofErr w:type="spellStart"/>
      <w:r>
        <w:t>niemants</w:t>
      </w:r>
      <w:proofErr w:type="spellEnd"/>
      <w:r>
        <w:t xml:space="preserve"> </w:t>
      </w:r>
      <w:proofErr w:type="spellStart"/>
      <w:r>
        <w:t>vmb</w:t>
      </w:r>
      <w:proofErr w:type="spellEnd"/>
      <w:r>
        <w:t xml:space="preserve"> gelt aber ablas ablegen. Ist aber </w:t>
      </w:r>
      <w:proofErr w:type="spellStart"/>
      <w:r>
        <w:t>eyner</w:t>
      </w:r>
      <w:proofErr w:type="spellEnd"/>
      <w:r>
        <w:t xml:space="preserve">/ der sprechen </w:t>
      </w:r>
      <w:proofErr w:type="spellStart"/>
      <w:r>
        <w:t>darff</w:t>
      </w:r>
      <w:proofErr w:type="spellEnd"/>
      <w:r>
        <w:t xml:space="preserve">/ das </w:t>
      </w:r>
      <w:proofErr w:type="spellStart"/>
      <w:r>
        <w:t>creutz</w:t>
      </w:r>
      <w:proofErr w:type="spellEnd"/>
      <w:r>
        <w:t xml:space="preserve"> </w:t>
      </w:r>
      <w:proofErr w:type="spellStart"/>
      <w:r>
        <w:t>magstu</w:t>
      </w:r>
      <w:proofErr w:type="spellEnd"/>
      <w:r>
        <w:t xml:space="preserve"> mit ablas mindern/ der ist gewißlich </w:t>
      </w:r>
      <w:proofErr w:type="spellStart"/>
      <w:r>
        <w:t>eyn</w:t>
      </w:r>
      <w:proofErr w:type="spellEnd"/>
      <w:r>
        <w:t xml:space="preserve"> </w:t>
      </w:r>
      <w:proofErr w:type="spellStart"/>
      <w:r>
        <w:t>spottischer</w:t>
      </w:r>
      <w:proofErr w:type="spellEnd"/>
      <w:r>
        <w:t xml:space="preserve"> Jud/ vor dem </w:t>
      </w:r>
      <w:proofErr w:type="spellStart"/>
      <w:r>
        <w:t>creutz</w:t>
      </w:r>
      <w:proofErr w:type="spellEnd"/>
      <w:r>
        <w:t xml:space="preserve"> Christi </w:t>
      </w:r>
      <w:proofErr w:type="spellStart"/>
      <w:r>
        <w:t>steende</w:t>
      </w:r>
      <w:proofErr w:type="spellEnd"/>
      <w:r>
        <w:t xml:space="preserve"> </w:t>
      </w:r>
      <w:proofErr w:type="spellStart"/>
      <w:r>
        <w:t>vnd</w:t>
      </w:r>
      <w:proofErr w:type="spellEnd"/>
      <w:r>
        <w:t xml:space="preserve"> sprechende. </w:t>
      </w:r>
      <w:proofErr w:type="spellStart"/>
      <w:r>
        <w:t>Bistu</w:t>
      </w:r>
      <w:proofErr w:type="spellEnd"/>
      <w:r>
        <w:t xml:space="preserve"> ein </w:t>
      </w:r>
      <w:proofErr w:type="spellStart"/>
      <w:r>
        <w:t>sohn</w:t>
      </w:r>
      <w:proofErr w:type="spellEnd"/>
      <w:r>
        <w:t xml:space="preserve"> </w:t>
      </w:r>
      <w:proofErr w:type="spellStart"/>
      <w:r>
        <w:t>gottis</w:t>
      </w:r>
      <w:proofErr w:type="spellEnd"/>
      <w:r>
        <w:t xml:space="preserve">/ so </w:t>
      </w:r>
      <w:proofErr w:type="spellStart"/>
      <w:r>
        <w:t>steyg</w:t>
      </w:r>
      <w:proofErr w:type="spellEnd"/>
      <w:r>
        <w:t xml:space="preserve"> vom </w:t>
      </w:r>
      <w:proofErr w:type="spellStart"/>
      <w:r>
        <w:t>creutz</w:t>
      </w:r>
      <w:proofErr w:type="spellEnd"/>
      <w:r>
        <w:t xml:space="preserve">/ aber lieber </w:t>
      </w:r>
      <w:proofErr w:type="spellStart"/>
      <w:r>
        <w:t>gesel</w:t>
      </w:r>
      <w:proofErr w:type="spellEnd"/>
      <w:r>
        <w:t xml:space="preserve"> welcher </w:t>
      </w:r>
      <w:proofErr w:type="spellStart"/>
      <w:r>
        <w:t>absteyget</w:t>
      </w:r>
      <w:proofErr w:type="spellEnd"/>
      <w:r>
        <w:t xml:space="preserve">/ der </w:t>
      </w:r>
      <w:proofErr w:type="spellStart"/>
      <w:r>
        <w:t>kumpt</w:t>
      </w:r>
      <w:proofErr w:type="spellEnd"/>
      <w:r>
        <w:t xml:space="preserve"> </w:t>
      </w:r>
      <w:proofErr w:type="spellStart"/>
      <w:r>
        <w:t>auß</w:t>
      </w:r>
      <w:proofErr w:type="spellEnd"/>
      <w:r>
        <w:t xml:space="preserve"> dem </w:t>
      </w:r>
      <w:proofErr w:type="spellStart"/>
      <w:r>
        <w:t>gebott</w:t>
      </w:r>
      <w:proofErr w:type="spellEnd"/>
      <w:r>
        <w:t xml:space="preserve"> </w:t>
      </w:r>
      <w:proofErr w:type="spellStart"/>
      <w:r>
        <w:t>gottis</w:t>
      </w:r>
      <w:proofErr w:type="spellEnd"/>
      <w:r>
        <w:t xml:space="preserve">/ </w:t>
      </w:r>
      <w:proofErr w:type="spellStart"/>
      <w:r>
        <w:t>vorleust</w:t>
      </w:r>
      <w:proofErr w:type="spellEnd"/>
      <w:r>
        <w:t xml:space="preserve"> </w:t>
      </w:r>
      <w:proofErr w:type="spellStart"/>
      <w:r>
        <w:t>vrteyll</w:t>
      </w:r>
      <w:proofErr w:type="spellEnd"/>
      <w:r>
        <w:t xml:space="preserve"> </w:t>
      </w:r>
      <w:proofErr w:type="spellStart"/>
      <w:r>
        <w:t>vnd</w:t>
      </w:r>
      <w:proofErr w:type="spellEnd"/>
      <w:r>
        <w:t xml:space="preserve"> </w:t>
      </w:r>
      <w:proofErr w:type="spellStart"/>
      <w:r>
        <w:t>gerechtickeit</w:t>
      </w:r>
      <w:proofErr w:type="spellEnd"/>
      <w:r>
        <w:t xml:space="preserve"> </w:t>
      </w:r>
      <w:proofErr w:type="spellStart"/>
      <w:r>
        <w:t>vnd</w:t>
      </w:r>
      <w:proofErr w:type="spellEnd"/>
      <w:r>
        <w:t xml:space="preserve"> </w:t>
      </w:r>
      <w:proofErr w:type="spellStart"/>
      <w:r>
        <w:t>vordirbt</w:t>
      </w:r>
      <w:proofErr w:type="spellEnd"/>
      <w:r>
        <w:t xml:space="preserve"> ewiglich. </w:t>
      </w:r>
    </w:p>
    <w:p w14:paraId="00C3B64B" w14:textId="77777777" w:rsidR="00C20EBB" w:rsidRDefault="00C20EBB" w:rsidP="00C20EBB">
      <w:pPr>
        <w:pStyle w:val="StandardWeb"/>
      </w:pPr>
      <w:r>
        <w:t xml:space="preserve">Endlich muß der </w:t>
      </w:r>
      <w:proofErr w:type="spellStart"/>
      <w:r>
        <w:t>bußwircker</w:t>
      </w:r>
      <w:proofErr w:type="spellEnd"/>
      <w:r>
        <w:t xml:space="preserve"> ein </w:t>
      </w:r>
      <w:proofErr w:type="spellStart"/>
      <w:r>
        <w:t>vnderscheyt</w:t>
      </w:r>
      <w:proofErr w:type="spellEnd"/>
      <w:r>
        <w:t xml:space="preserve"> </w:t>
      </w:r>
      <w:proofErr w:type="spellStart"/>
      <w:r>
        <w:t>zwüschen</w:t>
      </w:r>
      <w:proofErr w:type="spellEnd"/>
      <w:r>
        <w:t xml:space="preserve"> den geboten </w:t>
      </w:r>
      <w:proofErr w:type="spellStart"/>
      <w:r>
        <w:t>gottis</w:t>
      </w:r>
      <w:proofErr w:type="spellEnd"/>
      <w:r>
        <w:t xml:space="preserve"> haben/ bewegen/ das Christus zu dem </w:t>
      </w:r>
      <w:proofErr w:type="spellStart"/>
      <w:r>
        <w:t>gleyßner</w:t>
      </w:r>
      <w:proofErr w:type="spellEnd"/>
      <w:r>
        <w:t xml:space="preserve"> sagt Mat. 23. </w:t>
      </w:r>
      <w:proofErr w:type="spellStart"/>
      <w:r>
        <w:t>We</w:t>
      </w:r>
      <w:proofErr w:type="spellEnd"/>
      <w:r>
        <w:t xml:space="preserve"> euch </w:t>
      </w:r>
      <w:proofErr w:type="spellStart"/>
      <w:r>
        <w:t>phariseyern</w:t>
      </w:r>
      <w:proofErr w:type="spellEnd"/>
      <w:r>
        <w:t xml:space="preserve">/ </w:t>
      </w:r>
      <w:proofErr w:type="spellStart"/>
      <w:r>
        <w:t>ir</w:t>
      </w:r>
      <w:proofErr w:type="spellEnd"/>
      <w:r>
        <w:t xml:space="preserve"> </w:t>
      </w:r>
      <w:proofErr w:type="spellStart"/>
      <w:r>
        <w:t>gebent</w:t>
      </w:r>
      <w:proofErr w:type="spellEnd"/>
      <w:r>
        <w:t xml:space="preserve"> den </w:t>
      </w:r>
      <w:proofErr w:type="spellStart"/>
      <w:r>
        <w:t>zehen</w:t>
      </w:r>
      <w:proofErr w:type="spellEnd"/>
      <w:r>
        <w:t xml:space="preserve">/ von </w:t>
      </w:r>
      <w:proofErr w:type="spellStart"/>
      <w:r>
        <w:t>anet</w:t>
      </w:r>
      <w:proofErr w:type="spellEnd"/>
      <w:r>
        <w:t xml:space="preserve"> </w:t>
      </w:r>
      <w:proofErr w:type="spellStart"/>
      <w:r>
        <w:t>vnd</w:t>
      </w:r>
      <w:proofErr w:type="spellEnd"/>
      <w:r>
        <w:t xml:space="preserve"> </w:t>
      </w:r>
      <w:proofErr w:type="spellStart"/>
      <w:r>
        <w:t>eylh</w:t>
      </w:r>
      <w:proofErr w:type="spellEnd"/>
      <w:r>
        <w:t xml:space="preserve"> </w:t>
      </w:r>
      <w:proofErr w:type="spellStart"/>
      <w:r>
        <w:t>vnd</w:t>
      </w:r>
      <w:proofErr w:type="spellEnd"/>
      <w:r>
        <w:t xml:space="preserve"> </w:t>
      </w:r>
      <w:proofErr w:type="spellStart"/>
      <w:r>
        <w:t>hynderlassen</w:t>
      </w:r>
      <w:proofErr w:type="spellEnd"/>
      <w:r>
        <w:t xml:space="preserve">/ die </w:t>
      </w:r>
      <w:proofErr w:type="spellStart"/>
      <w:r>
        <w:t>groste</w:t>
      </w:r>
      <w:proofErr w:type="spellEnd"/>
      <w:r>
        <w:t xml:space="preserve"> ding/ des </w:t>
      </w:r>
      <w:proofErr w:type="spellStart"/>
      <w:r>
        <w:t>gesetzes</w:t>
      </w:r>
      <w:proofErr w:type="spellEnd"/>
      <w:r>
        <w:t xml:space="preserve">. nemlich/ das </w:t>
      </w:r>
      <w:proofErr w:type="spellStart"/>
      <w:r>
        <w:t>vrteyl</w:t>
      </w:r>
      <w:proofErr w:type="spellEnd"/>
      <w:r>
        <w:t xml:space="preserve"> (von dem ich in der </w:t>
      </w:r>
      <w:proofErr w:type="spellStart"/>
      <w:r>
        <w:t>außlegung</w:t>
      </w:r>
      <w:proofErr w:type="spellEnd"/>
      <w:r>
        <w:t xml:space="preserve"> </w:t>
      </w:r>
      <w:proofErr w:type="spellStart"/>
      <w:r>
        <w:t>eynes</w:t>
      </w:r>
      <w:proofErr w:type="spellEnd"/>
      <w:r>
        <w:t xml:space="preserve"> </w:t>
      </w:r>
      <w:proofErr w:type="spellStart"/>
      <w:r>
        <w:t>wagens</w:t>
      </w:r>
      <w:proofErr w:type="spellEnd"/>
      <w:r>
        <w:t xml:space="preserve"> geschrieben) </w:t>
      </w:r>
      <w:proofErr w:type="spellStart"/>
      <w:r>
        <w:t>vnd</w:t>
      </w:r>
      <w:proofErr w:type="spellEnd"/>
      <w:r>
        <w:t xml:space="preserve"> </w:t>
      </w:r>
      <w:proofErr w:type="spellStart"/>
      <w:r>
        <w:t>barmhertzickeit</w:t>
      </w:r>
      <w:proofErr w:type="spellEnd"/>
      <w:r>
        <w:t xml:space="preserve">/ </w:t>
      </w:r>
      <w:proofErr w:type="spellStart"/>
      <w:r>
        <w:t>lib</w:t>
      </w:r>
      <w:proofErr w:type="spellEnd"/>
      <w:r>
        <w:t xml:space="preserve"> </w:t>
      </w:r>
      <w:proofErr w:type="spellStart"/>
      <w:r>
        <w:t>vnd</w:t>
      </w:r>
      <w:proofErr w:type="spellEnd"/>
      <w:r>
        <w:t xml:space="preserve"> glauben. Man muß auch </w:t>
      </w:r>
      <w:proofErr w:type="spellStart"/>
      <w:r>
        <w:t>gewarnemen</w:t>
      </w:r>
      <w:proofErr w:type="spellEnd"/>
      <w:r>
        <w:t xml:space="preserve"> ob dich </w:t>
      </w:r>
      <w:proofErr w:type="spellStart"/>
      <w:r>
        <w:t>gott</w:t>
      </w:r>
      <w:proofErr w:type="spellEnd"/>
      <w:r>
        <w:t xml:space="preserve"> mit grossen oder </w:t>
      </w:r>
      <w:proofErr w:type="spellStart"/>
      <w:r>
        <w:t>cleynen</w:t>
      </w:r>
      <w:proofErr w:type="spellEnd"/>
      <w:r>
        <w:t xml:space="preserve"> </w:t>
      </w:r>
      <w:proofErr w:type="spellStart"/>
      <w:r>
        <w:t>wercken</w:t>
      </w:r>
      <w:proofErr w:type="spellEnd"/>
      <w:r>
        <w:t xml:space="preserve"> besucht/ </w:t>
      </w:r>
      <w:proofErr w:type="spellStart"/>
      <w:r>
        <w:t>dz</w:t>
      </w:r>
      <w:proofErr w:type="spellEnd"/>
      <w:r>
        <w:t xml:space="preserve"> man </w:t>
      </w:r>
      <w:proofErr w:type="spellStart"/>
      <w:r>
        <w:t>nit</w:t>
      </w:r>
      <w:proofErr w:type="spellEnd"/>
      <w:r>
        <w:t xml:space="preserve"> dem geringe oblige/ </w:t>
      </w:r>
      <w:proofErr w:type="spellStart"/>
      <w:r>
        <w:t>vnd</w:t>
      </w:r>
      <w:proofErr w:type="spellEnd"/>
      <w:r>
        <w:t xml:space="preserve"> </w:t>
      </w:r>
      <w:proofErr w:type="spellStart"/>
      <w:r>
        <w:t>nachlaß</w:t>
      </w:r>
      <w:proofErr w:type="spellEnd"/>
      <w:r>
        <w:t xml:space="preserve"> das </w:t>
      </w:r>
      <w:proofErr w:type="spellStart"/>
      <w:r>
        <w:t>groste</w:t>
      </w:r>
      <w:proofErr w:type="spellEnd"/>
      <w:r>
        <w:t xml:space="preserve"> </w:t>
      </w:r>
      <w:proofErr w:type="spellStart"/>
      <w:r>
        <w:t>vnd</w:t>
      </w:r>
      <w:proofErr w:type="spellEnd"/>
      <w:r>
        <w:t xml:space="preserve"> </w:t>
      </w:r>
      <w:proofErr w:type="spellStart"/>
      <w:r>
        <w:t>mehrer</w:t>
      </w:r>
      <w:proofErr w:type="spellEnd"/>
      <w:r>
        <w:t xml:space="preserve">. Es ist ein </w:t>
      </w:r>
      <w:proofErr w:type="spellStart"/>
      <w:r>
        <w:t>loblich</w:t>
      </w:r>
      <w:proofErr w:type="spellEnd"/>
      <w:r>
        <w:t xml:space="preserve"> </w:t>
      </w:r>
      <w:proofErr w:type="spellStart"/>
      <w:r>
        <w:t>werck</w:t>
      </w:r>
      <w:proofErr w:type="spellEnd"/>
      <w:r>
        <w:t xml:space="preserve"> </w:t>
      </w:r>
      <w:proofErr w:type="spellStart"/>
      <w:r>
        <w:t>geste</w:t>
      </w:r>
      <w:proofErr w:type="spellEnd"/>
      <w:r>
        <w:t xml:space="preserve"> </w:t>
      </w:r>
      <w:proofErr w:type="spellStart"/>
      <w:r>
        <w:t>freundtlich</w:t>
      </w:r>
      <w:proofErr w:type="spellEnd"/>
      <w:r>
        <w:t xml:space="preserve"> handeln/ aber </w:t>
      </w:r>
      <w:proofErr w:type="spellStart"/>
      <w:r>
        <w:t>vil</w:t>
      </w:r>
      <w:proofErr w:type="spellEnd"/>
      <w:r>
        <w:t xml:space="preserve"> </w:t>
      </w:r>
      <w:proofErr w:type="spellStart"/>
      <w:r>
        <w:t>loblicher</w:t>
      </w:r>
      <w:proofErr w:type="spellEnd"/>
      <w:r>
        <w:t xml:space="preserve"> ist das </w:t>
      </w:r>
      <w:proofErr w:type="spellStart"/>
      <w:r>
        <w:t>wort</w:t>
      </w:r>
      <w:proofErr w:type="spellEnd"/>
      <w:r>
        <w:t xml:space="preserve"> </w:t>
      </w:r>
      <w:proofErr w:type="spellStart"/>
      <w:r>
        <w:t>gottis</w:t>
      </w:r>
      <w:proofErr w:type="spellEnd"/>
      <w:r>
        <w:t xml:space="preserve"> </w:t>
      </w:r>
      <w:proofErr w:type="spellStart"/>
      <w:r>
        <w:t>geystlich</w:t>
      </w:r>
      <w:proofErr w:type="spellEnd"/>
      <w:r>
        <w:t xml:space="preserve"> zu hören. Nachdem/ wir </w:t>
      </w:r>
      <w:proofErr w:type="spellStart"/>
      <w:r>
        <w:t>auß</w:t>
      </w:r>
      <w:proofErr w:type="spellEnd"/>
      <w:r>
        <w:t xml:space="preserve"> dem </w:t>
      </w:r>
      <w:proofErr w:type="spellStart"/>
      <w:r>
        <w:t>Euangelio</w:t>
      </w:r>
      <w:proofErr w:type="spellEnd"/>
      <w:r>
        <w:t xml:space="preserve"> </w:t>
      </w:r>
      <w:proofErr w:type="spellStart"/>
      <w:r>
        <w:t>leßen</w:t>
      </w:r>
      <w:proofErr w:type="spellEnd"/>
      <w:r>
        <w:t xml:space="preserve">/ das Christus </w:t>
      </w:r>
      <w:proofErr w:type="spellStart"/>
      <w:r>
        <w:t>gesgt</w:t>
      </w:r>
      <w:proofErr w:type="spellEnd"/>
      <w:r>
        <w:t xml:space="preserve"> Maria </w:t>
      </w:r>
      <w:proofErr w:type="spellStart"/>
      <w:r>
        <w:t>hatt</w:t>
      </w:r>
      <w:proofErr w:type="spellEnd"/>
      <w:r>
        <w:t xml:space="preserve"> den besten </w:t>
      </w:r>
      <w:proofErr w:type="spellStart"/>
      <w:r>
        <w:t>teyl</w:t>
      </w:r>
      <w:proofErr w:type="spellEnd"/>
      <w:r>
        <w:t xml:space="preserve"> </w:t>
      </w:r>
      <w:proofErr w:type="spellStart"/>
      <w:r>
        <w:t>erwelt</w:t>
      </w:r>
      <w:proofErr w:type="spellEnd"/>
      <w:r>
        <w:t xml:space="preserve">/ der </w:t>
      </w:r>
      <w:proofErr w:type="spellStart"/>
      <w:r>
        <w:t>sol</w:t>
      </w:r>
      <w:proofErr w:type="spellEnd"/>
      <w:r>
        <w:t xml:space="preserve"> </w:t>
      </w:r>
      <w:proofErr w:type="spellStart"/>
      <w:r>
        <w:t>nit</w:t>
      </w:r>
      <w:proofErr w:type="spellEnd"/>
      <w:r>
        <w:t xml:space="preserve"> von </w:t>
      </w:r>
      <w:proofErr w:type="spellStart"/>
      <w:r>
        <w:t>yr</w:t>
      </w:r>
      <w:proofErr w:type="spellEnd"/>
      <w:r>
        <w:t xml:space="preserve"> </w:t>
      </w:r>
      <w:proofErr w:type="spellStart"/>
      <w:r>
        <w:t>genummen</w:t>
      </w:r>
      <w:proofErr w:type="spellEnd"/>
      <w:r>
        <w:t xml:space="preserve"> </w:t>
      </w:r>
      <w:proofErr w:type="spellStart"/>
      <w:r>
        <w:t>werdne</w:t>
      </w:r>
      <w:proofErr w:type="spellEnd"/>
      <w:r>
        <w:t xml:space="preserve">. Maria </w:t>
      </w:r>
      <w:proofErr w:type="spellStart"/>
      <w:r>
        <w:t>saeß</w:t>
      </w:r>
      <w:proofErr w:type="spellEnd"/>
      <w:r>
        <w:t xml:space="preserve"> bey den </w:t>
      </w:r>
      <w:proofErr w:type="spellStart"/>
      <w:r>
        <w:t>füßen</w:t>
      </w:r>
      <w:proofErr w:type="spellEnd"/>
      <w:r>
        <w:t xml:space="preserve"> Christi </w:t>
      </w:r>
      <w:proofErr w:type="spellStart"/>
      <w:r>
        <w:t>vnd</w:t>
      </w:r>
      <w:proofErr w:type="spellEnd"/>
      <w:r>
        <w:t xml:space="preserve"> </w:t>
      </w:r>
      <w:proofErr w:type="spellStart"/>
      <w:r>
        <w:t>horet</w:t>
      </w:r>
      <w:proofErr w:type="spellEnd"/>
      <w:r>
        <w:t xml:space="preserve"> seyn </w:t>
      </w:r>
      <w:proofErr w:type="spellStart"/>
      <w:r>
        <w:t>wort</w:t>
      </w:r>
      <w:proofErr w:type="spellEnd"/>
      <w:r>
        <w:t xml:space="preserve">. Martha die was </w:t>
      </w:r>
      <w:proofErr w:type="spellStart"/>
      <w:r>
        <w:t>sorgfeldig</w:t>
      </w:r>
      <w:proofErr w:type="spellEnd"/>
      <w:r>
        <w:t xml:space="preserve">/ </w:t>
      </w:r>
      <w:proofErr w:type="spellStart"/>
      <w:r>
        <w:t>bereyt</w:t>
      </w:r>
      <w:proofErr w:type="spellEnd"/>
      <w:r>
        <w:t xml:space="preserve"> </w:t>
      </w:r>
      <w:proofErr w:type="spellStart"/>
      <w:r>
        <w:t>feur</w:t>
      </w:r>
      <w:proofErr w:type="spellEnd"/>
      <w:r>
        <w:t xml:space="preserve">/ </w:t>
      </w:r>
      <w:proofErr w:type="spellStart"/>
      <w:r>
        <w:t>vnd</w:t>
      </w:r>
      <w:proofErr w:type="spellEnd"/>
      <w:r>
        <w:t xml:space="preserve"> </w:t>
      </w:r>
      <w:proofErr w:type="spellStart"/>
      <w:r>
        <w:t>kuchen</w:t>
      </w:r>
      <w:proofErr w:type="spellEnd"/>
      <w:r>
        <w:t xml:space="preserve">/ </w:t>
      </w:r>
      <w:proofErr w:type="spellStart"/>
      <w:r>
        <w:t>speyß</w:t>
      </w:r>
      <w:proofErr w:type="spellEnd"/>
      <w:r>
        <w:t xml:space="preserve"> </w:t>
      </w:r>
      <w:proofErr w:type="spellStart"/>
      <w:r>
        <w:t>vnd</w:t>
      </w:r>
      <w:proofErr w:type="spellEnd"/>
      <w:r>
        <w:t xml:space="preserve"> </w:t>
      </w:r>
      <w:proofErr w:type="spellStart"/>
      <w:r>
        <w:t>gedrenck</w:t>
      </w:r>
      <w:proofErr w:type="spellEnd"/>
      <w:r>
        <w:t xml:space="preserve">/ </w:t>
      </w:r>
      <w:proofErr w:type="spellStart"/>
      <w:r>
        <w:t>domit</w:t>
      </w:r>
      <w:proofErr w:type="spellEnd"/>
      <w:r>
        <w:t xml:space="preserve"> sie den </w:t>
      </w:r>
      <w:proofErr w:type="spellStart"/>
      <w:r>
        <w:t>hern</w:t>
      </w:r>
      <w:proofErr w:type="spellEnd"/>
      <w:r>
        <w:t xml:space="preserve"> </w:t>
      </w:r>
      <w:proofErr w:type="spellStart"/>
      <w:r>
        <w:t>neren</w:t>
      </w:r>
      <w:proofErr w:type="spellEnd"/>
      <w:r>
        <w:t xml:space="preserve"> </w:t>
      </w:r>
      <w:proofErr w:type="spellStart"/>
      <w:r>
        <w:t>wolt</w:t>
      </w:r>
      <w:proofErr w:type="spellEnd"/>
      <w:r>
        <w:t xml:space="preserve">/ das was ein gut </w:t>
      </w:r>
      <w:proofErr w:type="spellStart"/>
      <w:r>
        <w:t>werck</w:t>
      </w:r>
      <w:proofErr w:type="spellEnd"/>
      <w:r>
        <w:t xml:space="preserve"> aber do sie Mariam </w:t>
      </w:r>
      <w:proofErr w:type="spellStart"/>
      <w:r>
        <w:t>yr</w:t>
      </w:r>
      <w:proofErr w:type="spellEnd"/>
      <w:r>
        <w:t xml:space="preserve"> </w:t>
      </w:r>
      <w:proofErr w:type="spellStart"/>
      <w:r>
        <w:t>schwester</w:t>
      </w:r>
      <w:proofErr w:type="spellEnd"/>
      <w:r>
        <w:t xml:space="preserve">/ von zu </w:t>
      </w:r>
      <w:proofErr w:type="spellStart"/>
      <w:r>
        <w:t>horung</w:t>
      </w:r>
      <w:proofErr w:type="spellEnd"/>
      <w:r>
        <w:t xml:space="preserve"> </w:t>
      </w:r>
      <w:proofErr w:type="spellStart"/>
      <w:r>
        <w:t>vnd</w:t>
      </w:r>
      <w:proofErr w:type="spellEnd"/>
      <w:r>
        <w:t xml:space="preserve"> </w:t>
      </w:r>
      <w:proofErr w:type="spellStart"/>
      <w:r>
        <w:t>lernung</w:t>
      </w:r>
      <w:proofErr w:type="spellEnd"/>
      <w:r>
        <w:t xml:space="preserve"> des </w:t>
      </w:r>
      <w:proofErr w:type="spellStart"/>
      <w:r>
        <w:t>wort</w:t>
      </w:r>
      <w:proofErr w:type="spellEnd"/>
      <w:r>
        <w:t xml:space="preserve"> </w:t>
      </w:r>
      <w:proofErr w:type="spellStart"/>
      <w:r>
        <w:t>gottis</w:t>
      </w:r>
      <w:proofErr w:type="spellEnd"/>
      <w:r>
        <w:t xml:space="preserve"> abtziehen </w:t>
      </w:r>
      <w:proofErr w:type="spellStart"/>
      <w:r>
        <w:t>wolt</w:t>
      </w:r>
      <w:proofErr w:type="spellEnd"/>
      <w:r>
        <w:t xml:space="preserve">/ sprach Christus. Maria </w:t>
      </w:r>
      <w:proofErr w:type="spellStart"/>
      <w:r>
        <w:t>hatt</w:t>
      </w:r>
      <w:proofErr w:type="spellEnd"/>
      <w:r>
        <w:t xml:space="preserve"> ein besser </w:t>
      </w:r>
      <w:proofErr w:type="spellStart"/>
      <w:r>
        <w:t>teyl</w:t>
      </w:r>
      <w:proofErr w:type="spellEnd"/>
      <w:r>
        <w:t xml:space="preserve"> </w:t>
      </w:r>
      <w:proofErr w:type="spellStart"/>
      <w:r>
        <w:t>erwelt</w:t>
      </w:r>
      <w:proofErr w:type="spellEnd"/>
      <w:r>
        <w:t xml:space="preserve">/ </w:t>
      </w:r>
      <w:proofErr w:type="spellStart"/>
      <w:r>
        <w:t>darumb</w:t>
      </w:r>
      <w:proofErr w:type="spellEnd"/>
      <w:r>
        <w:t xml:space="preserve"> </w:t>
      </w:r>
      <w:proofErr w:type="spellStart"/>
      <w:r>
        <w:t>sol</w:t>
      </w:r>
      <w:proofErr w:type="spellEnd"/>
      <w:r>
        <w:t xml:space="preserve"> sie </w:t>
      </w:r>
      <w:proofErr w:type="spellStart"/>
      <w:r>
        <w:t>nit</w:t>
      </w:r>
      <w:proofErr w:type="spellEnd"/>
      <w:r>
        <w:t xml:space="preserve"> vorhindert werden/ aber/ das groß nachlassen/ </w:t>
      </w:r>
      <w:proofErr w:type="spellStart"/>
      <w:r>
        <w:t>vnd</w:t>
      </w:r>
      <w:proofErr w:type="spellEnd"/>
      <w:r>
        <w:t xml:space="preserve"> das </w:t>
      </w:r>
      <w:proofErr w:type="spellStart"/>
      <w:r>
        <w:t>clein</w:t>
      </w:r>
      <w:proofErr w:type="spellEnd"/>
      <w:r>
        <w:t xml:space="preserve"> </w:t>
      </w:r>
      <w:proofErr w:type="spellStart"/>
      <w:r>
        <w:t>volbringen</w:t>
      </w:r>
      <w:proofErr w:type="spellEnd"/>
      <w:r>
        <w:t xml:space="preserve">. Das ist </w:t>
      </w:r>
      <w:proofErr w:type="spellStart"/>
      <w:r>
        <w:t>dohin</w:t>
      </w:r>
      <w:proofErr w:type="spellEnd"/>
      <w:r>
        <w:t xml:space="preserve"> </w:t>
      </w:r>
      <w:proofErr w:type="spellStart"/>
      <w:r>
        <w:t>geredt</w:t>
      </w:r>
      <w:proofErr w:type="spellEnd"/>
      <w:r>
        <w:t xml:space="preserve"> das ein </w:t>
      </w:r>
      <w:proofErr w:type="spellStart"/>
      <w:r>
        <w:t>yglicher</w:t>
      </w:r>
      <w:proofErr w:type="spellEnd"/>
      <w:r>
        <w:t xml:space="preserve"> Christ </w:t>
      </w:r>
      <w:proofErr w:type="spellStart"/>
      <w:r>
        <w:t>vleyßsig</w:t>
      </w:r>
      <w:proofErr w:type="spellEnd"/>
      <w:r>
        <w:t xml:space="preserve"> lernen soll/ der </w:t>
      </w:r>
      <w:proofErr w:type="spellStart"/>
      <w:r>
        <w:t>gebott</w:t>
      </w:r>
      <w:proofErr w:type="spellEnd"/>
      <w:r>
        <w:t xml:space="preserve"> </w:t>
      </w:r>
      <w:proofErr w:type="spellStart"/>
      <w:r>
        <w:t>vnd</w:t>
      </w:r>
      <w:proofErr w:type="spellEnd"/>
      <w:r>
        <w:t xml:space="preserve"> </w:t>
      </w:r>
      <w:proofErr w:type="spellStart"/>
      <w:r>
        <w:t>werck</w:t>
      </w:r>
      <w:proofErr w:type="spellEnd"/>
      <w:r>
        <w:t xml:space="preserve"> </w:t>
      </w:r>
      <w:proofErr w:type="spellStart"/>
      <w:r>
        <w:t>gottis</w:t>
      </w:r>
      <w:proofErr w:type="spellEnd"/>
      <w:r>
        <w:t xml:space="preserve"> </w:t>
      </w:r>
      <w:proofErr w:type="spellStart"/>
      <w:r>
        <w:t>vnterscheidt</w:t>
      </w:r>
      <w:proofErr w:type="spellEnd"/>
      <w:r>
        <w:t xml:space="preserve">/ </w:t>
      </w:r>
      <w:proofErr w:type="spellStart"/>
      <w:r>
        <w:t>vnd</w:t>
      </w:r>
      <w:proofErr w:type="spellEnd"/>
      <w:r>
        <w:t xml:space="preserve"> so </w:t>
      </w:r>
      <w:proofErr w:type="spellStart"/>
      <w:r>
        <w:t>yne</w:t>
      </w:r>
      <w:proofErr w:type="spellEnd"/>
      <w:r>
        <w:t xml:space="preserve"> </w:t>
      </w:r>
      <w:proofErr w:type="spellStart"/>
      <w:r>
        <w:t>got</w:t>
      </w:r>
      <w:proofErr w:type="spellEnd"/>
      <w:r>
        <w:t xml:space="preserve"> in grosse gebot </w:t>
      </w:r>
      <w:proofErr w:type="spellStart"/>
      <w:r>
        <w:t>brengt</w:t>
      </w:r>
      <w:proofErr w:type="spellEnd"/>
      <w:r>
        <w:t xml:space="preserve"> </w:t>
      </w:r>
      <w:proofErr w:type="spellStart"/>
      <w:r>
        <w:t>sol</w:t>
      </w:r>
      <w:proofErr w:type="spellEnd"/>
      <w:r>
        <w:t xml:space="preserve"> er </w:t>
      </w:r>
      <w:proofErr w:type="spellStart"/>
      <w:r>
        <w:t>nit</w:t>
      </w:r>
      <w:proofErr w:type="spellEnd"/>
      <w:r>
        <w:t xml:space="preserve">/ </w:t>
      </w:r>
      <w:proofErr w:type="spellStart"/>
      <w:r>
        <w:t>auß</w:t>
      </w:r>
      <w:proofErr w:type="spellEnd"/>
      <w:r>
        <w:t xml:space="preserve"> </w:t>
      </w:r>
      <w:proofErr w:type="spellStart"/>
      <w:r>
        <w:t>aygez</w:t>
      </w:r>
      <w:proofErr w:type="spellEnd"/>
      <w:r>
        <w:t xml:space="preserve"> willen/ abfallen/ </w:t>
      </w:r>
      <w:proofErr w:type="spellStart"/>
      <w:r>
        <w:t>vff</w:t>
      </w:r>
      <w:proofErr w:type="spellEnd"/>
      <w:r>
        <w:t xml:space="preserve"> </w:t>
      </w:r>
      <w:proofErr w:type="spellStart"/>
      <w:r>
        <w:t>dez</w:t>
      </w:r>
      <w:proofErr w:type="spellEnd"/>
      <w:r>
        <w:t xml:space="preserve"> </w:t>
      </w:r>
      <w:proofErr w:type="spellStart"/>
      <w:r>
        <w:t>cleynen</w:t>
      </w:r>
      <w:proofErr w:type="spellEnd"/>
      <w:r>
        <w:t xml:space="preserve"> nachfolgen/ </w:t>
      </w:r>
      <w:proofErr w:type="spellStart"/>
      <w:r>
        <w:t>dan</w:t>
      </w:r>
      <w:proofErr w:type="spellEnd"/>
      <w:r>
        <w:t xml:space="preserve"> die grosse </w:t>
      </w:r>
      <w:proofErr w:type="spellStart"/>
      <w:r>
        <w:t>werck</w:t>
      </w:r>
      <w:proofErr w:type="spellEnd"/>
      <w:r>
        <w:t xml:space="preserve"> </w:t>
      </w:r>
      <w:proofErr w:type="spellStart"/>
      <w:r>
        <w:t>mussen</w:t>
      </w:r>
      <w:proofErr w:type="spellEnd"/>
      <w:r>
        <w:t xml:space="preserve"> </w:t>
      </w:r>
      <w:proofErr w:type="spellStart"/>
      <w:r>
        <w:t>gescheen</w:t>
      </w:r>
      <w:proofErr w:type="spellEnd"/>
      <w:r>
        <w:t xml:space="preserve">/ </w:t>
      </w:r>
      <w:proofErr w:type="spellStart"/>
      <w:r>
        <w:t>vnd</w:t>
      </w:r>
      <w:proofErr w:type="spellEnd"/>
      <w:r>
        <w:t xml:space="preserve"> </w:t>
      </w:r>
      <w:proofErr w:type="spellStart"/>
      <w:r>
        <w:t>cleyne</w:t>
      </w:r>
      <w:proofErr w:type="spellEnd"/>
      <w:r>
        <w:t xml:space="preserve"> sollen </w:t>
      </w:r>
      <w:proofErr w:type="spellStart"/>
      <w:r>
        <w:t>nit</w:t>
      </w:r>
      <w:proofErr w:type="spellEnd"/>
      <w:r>
        <w:t xml:space="preserve"> </w:t>
      </w:r>
      <w:proofErr w:type="spellStart"/>
      <w:r>
        <w:t>nachbleyben</w:t>
      </w:r>
      <w:proofErr w:type="spellEnd"/>
      <w:r>
        <w:t xml:space="preserve">/ </w:t>
      </w:r>
      <w:proofErr w:type="spellStart"/>
      <w:r>
        <w:t>ßo</w:t>
      </w:r>
      <w:proofErr w:type="spellEnd"/>
      <w:r>
        <w:t xml:space="preserve"> die grosse </w:t>
      </w:r>
      <w:proofErr w:type="spellStart"/>
      <w:r>
        <w:t>volendet</w:t>
      </w:r>
      <w:proofErr w:type="spellEnd"/>
      <w:r>
        <w:t xml:space="preserve"> sein. Paulus spricht er </w:t>
      </w:r>
      <w:proofErr w:type="spellStart"/>
      <w:r>
        <w:t>wol</w:t>
      </w:r>
      <w:proofErr w:type="spellEnd"/>
      <w:r>
        <w:t xml:space="preserve"> </w:t>
      </w:r>
      <w:proofErr w:type="spellStart"/>
      <w:r>
        <w:t>vill</w:t>
      </w:r>
      <w:proofErr w:type="spellEnd"/>
      <w:r>
        <w:t xml:space="preserve"> lieber </w:t>
      </w:r>
      <w:proofErr w:type="spellStart"/>
      <w:r>
        <w:t>funff</w:t>
      </w:r>
      <w:proofErr w:type="spellEnd"/>
      <w:r>
        <w:t xml:space="preserve">/ aber </w:t>
      </w:r>
      <w:proofErr w:type="spellStart"/>
      <w:r>
        <w:t>etzliche</w:t>
      </w:r>
      <w:proofErr w:type="spellEnd"/>
      <w:r>
        <w:t xml:space="preserve"> </w:t>
      </w:r>
      <w:proofErr w:type="spellStart"/>
      <w:r>
        <w:t>wort</w:t>
      </w:r>
      <w:proofErr w:type="spellEnd"/>
      <w:r>
        <w:t xml:space="preserve">/ </w:t>
      </w:r>
      <w:proofErr w:type="spellStart"/>
      <w:r>
        <w:t>ym</w:t>
      </w:r>
      <w:proofErr w:type="spellEnd"/>
      <w:r>
        <w:t xml:space="preserve"> </w:t>
      </w:r>
      <w:proofErr w:type="spellStart"/>
      <w:r>
        <w:t>vorstandt</w:t>
      </w:r>
      <w:proofErr w:type="spellEnd"/>
      <w:r>
        <w:t xml:space="preserve">/ </w:t>
      </w:r>
      <w:proofErr w:type="spellStart"/>
      <w:r>
        <w:t>vnd</w:t>
      </w:r>
      <w:proofErr w:type="spellEnd"/>
      <w:r>
        <w:t xml:space="preserve"> </w:t>
      </w:r>
      <w:proofErr w:type="spellStart"/>
      <w:r>
        <w:t>geyst</w:t>
      </w:r>
      <w:proofErr w:type="spellEnd"/>
      <w:r>
        <w:t xml:space="preserve">/ in der </w:t>
      </w:r>
      <w:proofErr w:type="spellStart"/>
      <w:r>
        <w:t>kirchen</w:t>
      </w:r>
      <w:proofErr w:type="spellEnd"/>
      <w:r>
        <w:t xml:space="preserve"> sagen/ oder beten/ </w:t>
      </w:r>
      <w:proofErr w:type="spellStart"/>
      <w:r>
        <w:t>dan</w:t>
      </w:r>
      <w:proofErr w:type="spellEnd"/>
      <w:r>
        <w:t xml:space="preserve"> </w:t>
      </w:r>
      <w:proofErr w:type="spellStart"/>
      <w:r>
        <w:t>funffhundert</w:t>
      </w:r>
      <w:proofErr w:type="spellEnd"/>
      <w:r>
        <w:t xml:space="preserve"> </w:t>
      </w:r>
      <w:proofErr w:type="spellStart"/>
      <w:r>
        <w:t>vorsickel</w:t>
      </w:r>
      <w:proofErr w:type="spellEnd"/>
      <w:r>
        <w:t xml:space="preserve"> an </w:t>
      </w:r>
      <w:proofErr w:type="spellStart"/>
      <w:r>
        <w:t>vorstendnis</w:t>
      </w:r>
      <w:proofErr w:type="spellEnd"/>
      <w:r>
        <w:t xml:space="preserve"> </w:t>
      </w:r>
      <w:proofErr w:type="spellStart"/>
      <w:r>
        <w:t>leßen</w:t>
      </w:r>
      <w:proofErr w:type="spellEnd"/>
      <w:r>
        <w:t xml:space="preserve">/ wie </w:t>
      </w:r>
      <w:proofErr w:type="spellStart"/>
      <w:r>
        <w:t>dan</w:t>
      </w:r>
      <w:proofErr w:type="spellEnd"/>
      <w:r>
        <w:t xml:space="preserve"> </w:t>
      </w:r>
      <w:proofErr w:type="spellStart"/>
      <w:r>
        <w:t>vil</w:t>
      </w:r>
      <w:proofErr w:type="spellEnd"/>
      <w:r>
        <w:t xml:space="preserve"> </w:t>
      </w:r>
      <w:proofErr w:type="spellStart"/>
      <w:r>
        <w:t>monch</w:t>
      </w:r>
      <w:proofErr w:type="spellEnd"/>
      <w:r>
        <w:t xml:space="preserve"> </w:t>
      </w:r>
      <w:proofErr w:type="spellStart"/>
      <w:r>
        <w:t>thuen</w:t>
      </w:r>
      <w:proofErr w:type="spellEnd"/>
      <w:r>
        <w:t xml:space="preserve">/ die den </w:t>
      </w:r>
      <w:proofErr w:type="spellStart"/>
      <w:r>
        <w:t>psalter</w:t>
      </w:r>
      <w:proofErr w:type="spellEnd"/>
      <w:r>
        <w:t xml:space="preserve"> wie die nun singen. Begibt sichs </w:t>
      </w:r>
      <w:proofErr w:type="spellStart"/>
      <w:r>
        <w:t>dan</w:t>
      </w:r>
      <w:proofErr w:type="spellEnd"/>
      <w:r>
        <w:t xml:space="preserve">/ das ich </w:t>
      </w:r>
      <w:proofErr w:type="spellStart"/>
      <w:r>
        <w:t>etwar</w:t>
      </w:r>
      <w:proofErr w:type="spellEnd"/>
      <w:r>
        <w:t xml:space="preserve"> in ein </w:t>
      </w:r>
      <w:proofErr w:type="spellStart"/>
      <w:r>
        <w:t>erkentnis</w:t>
      </w:r>
      <w:proofErr w:type="spellEnd"/>
      <w:r>
        <w:t xml:space="preserve">/ </w:t>
      </w:r>
      <w:proofErr w:type="spellStart"/>
      <w:r>
        <w:t>eynes</w:t>
      </w:r>
      <w:proofErr w:type="spellEnd"/>
      <w:r>
        <w:t xml:space="preserve"> </w:t>
      </w:r>
      <w:proofErr w:type="spellStart"/>
      <w:r>
        <w:t>psalmes</w:t>
      </w:r>
      <w:proofErr w:type="spellEnd"/>
      <w:r>
        <w:t xml:space="preserve"> oder </w:t>
      </w:r>
      <w:proofErr w:type="spellStart"/>
      <w:r>
        <w:t>geschrifft</w:t>
      </w:r>
      <w:proofErr w:type="spellEnd"/>
      <w:r>
        <w:t xml:space="preserve"> </w:t>
      </w:r>
      <w:proofErr w:type="spellStart"/>
      <w:r>
        <w:t>kum</w:t>
      </w:r>
      <w:proofErr w:type="spellEnd"/>
      <w:r>
        <w:t xml:space="preserve">/ dem </w:t>
      </w:r>
      <w:proofErr w:type="spellStart"/>
      <w:r>
        <w:t>sol</w:t>
      </w:r>
      <w:proofErr w:type="spellEnd"/>
      <w:r>
        <w:t xml:space="preserve"> ich </w:t>
      </w:r>
      <w:proofErr w:type="spellStart"/>
      <w:r>
        <w:t>zuuor</w:t>
      </w:r>
      <w:proofErr w:type="spellEnd"/>
      <w:r>
        <w:t xml:space="preserve"> nach suchen/ </w:t>
      </w:r>
      <w:proofErr w:type="spellStart"/>
      <w:r>
        <w:t>vnd</w:t>
      </w:r>
      <w:proofErr w:type="spellEnd"/>
      <w:r>
        <w:t xml:space="preserve"> </w:t>
      </w:r>
      <w:proofErr w:type="spellStart"/>
      <w:r>
        <w:t>meyn</w:t>
      </w:r>
      <w:proofErr w:type="spellEnd"/>
      <w:r>
        <w:t xml:space="preserve"> lang </w:t>
      </w:r>
      <w:proofErr w:type="spellStart"/>
      <w:r>
        <w:t>pfaffen</w:t>
      </w:r>
      <w:proofErr w:type="spellEnd"/>
      <w:r>
        <w:t xml:space="preserve"> </w:t>
      </w:r>
      <w:proofErr w:type="spellStart"/>
      <w:r>
        <w:t>gebeet</w:t>
      </w:r>
      <w:proofErr w:type="spellEnd"/>
      <w:r>
        <w:t xml:space="preserve"> </w:t>
      </w:r>
      <w:proofErr w:type="spellStart"/>
      <w:r>
        <w:t>aufftzihen</w:t>
      </w:r>
      <w:proofErr w:type="spellEnd"/>
      <w:r>
        <w:t xml:space="preserve">. Weyl </w:t>
      </w:r>
      <w:proofErr w:type="spellStart"/>
      <w:r>
        <w:t>vns</w:t>
      </w:r>
      <w:proofErr w:type="spellEnd"/>
      <w:r>
        <w:t xml:space="preserve"> nu </w:t>
      </w:r>
      <w:proofErr w:type="spellStart"/>
      <w:r>
        <w:t>got</w:t>
      </w:r>
      <w:proofErr w:type="spellEnd"/>
      <w:r>
        <w:t xml:space="preserve">/ zu den grossen </w:t>
      </w:r>
      <w:proofErr w:type="spellStart"/>
      <w:r>
        <w:t>gebott</w:t>
      </w:r>
      <w:proofErr w:type="spellEnd"/>
      <w:r>
        <w:t xml:space="preserve">/ vor allen/ </w:t>
      </w:r>
      <w:proofErr w:type="spellStart"/>
      <w:r>
        <w:t>vorpflichtiget</w:t>
      </w:r>
      <w:proofErr w:type="spellEnd"/>
      <w:r>
        <w:t xml:space="preserve">/ </w:t>
      </w:r>
      <w:proofErr w:type="spellStart"/>
      <w:r>
        <w:t>vnd</w:t>
      </w:r>
      <w:proofErr w:type="spellEnd"/>
      <w:r>
        <w:t xml:space="preserve"> am tag ist/ das </w:t>
      </w:r>
      <w:proofErr w:type="spellStart"/>
      <w:r>
        <w:t>gottis</w:t>
      </w:r>
      <w:proofErr w:type="spellEnd"/>
      <w:r>
        <w:t xml:space="preserve"> </w:t>
      </w:r>
      <w:proofErr w:type="spellStart"/>
      <w:r>
        <w:t>gebott</w:t>
      </w:r>
      <w:proofErr w:type="spellEnd"/>
      <w:r>
        <w:t xml:space="preserve"> mehr </w:t>
      </w:r>
      <w:proofErr w:type="spellStart"/>
      <w:r>
        <w:t>vnd</w:t>
      </w:r>
      <w:proofErr w:type="spellEnd"/>
      <w:r>
        <w:t xml:space="preserve"> grosser </w:t>
      </w:r>
      <w:proofErr w:type="spellStart"/>
      <w:r>
        <w:t>seynt</w:t>
      </w:r>
      <w:proofErr w:type="spellEnd"/>
      <w:r>
        <w:t xml:space="preserve">/ </w:t>
      </w:r>
      <w:proofErr w:type="spellStart"/>
      <w:r>
        <w:t>dan</w:t>
      </w:r>
      <w:proofErr w:type="spellEnd"/>
      <w:r>
        <w:t xml:space="preserve"> </w:t>
      </w:r>
      <w:proofErr w:type="spellStart"/>
      <w:r>
        <w:t>menschen</w:t>
      </w:r>
      <w:proofErr w:type="spellEnd"/>
      <w:r>
        <w:t xml:space="preserve"> </w:t>
      </w:r>
      <w:proofErr w:type="spellStart"/>
      <w:r>
        <w:t>gesetz</w:t>
      </w:r>
      <w:proofErr w:type="spellEnd"/>
      <w:r>
        <w:t xml:space="preserve">/ </w:t>
      </w:r>
      <w:proofErr w:type="spellStart"/>
      <w:r>
        <w:t>ßo</w:t>
      </w:r>
      <w:proofErr w:type="spellEnd"/>
      <w:r>
        <w:t xml:space="preserve"> soll </w:t>
      </w:r>
      <w:proofErr w:type="spellStart"/>
      <w:r>
        <w:t>vns</w:t>
      </w:r>
      <w:proofErr w:type="spellEnd"/>
      <w:r>
        <w:t xml:space="preserve"> </w:t>
      </w:r>
      <w:proofErr w:type="spellStart"/>
      <w:r>
        <w:t>ye</w:t>
      </w:r>
      <w:proofErr w:type="spellEnd"/>
      <w:r>
        <w:t xml:space="preserve">/ kein menschlich </w:t>
      </w:r>
      <w:proofErr w:type="spellStart"/>
      <w:r>
        <w:t>trost</w:t>
      </w:r>
      <w:proofErr w:type="spellEnd"/>
      <w:r>
        <w:t xml:space="preserve"> oder </w:t>
      </w:r>
      <w:proofErr w:type="spellStart"/>
      <w:r>
        <w:t>vorheyschung</w:t>
      </w:r>
      <w:proofErr w:type="spellEnd"/>
      <w:r>
        <w:t xml:space="preserve"> von </w:t>
      </w:r>
      <w:proofErr w:type="spellStart"/>
      <w:r>
        <w:t>gotlichen</w:t>
      </w:r>
      <w:proofErr w:type="spellEnd"/>
      <w:r>
        <w:t xml:space="preserve"> geboten/ </w:t>
      </w:r>
      <w:proofErr w:type="spellStart"/>
      <w:r>
        <w:t>vorhyndern</w:t>
      </w:r>
      <w:proofErr w:type="spellEnd"/>
      <w:r>
        <w:t xml:space="preserve">/ wie </w:t>
      </w:r>
      <w:proofErr w:type="spellStart"/>
      <w:r>
        <w:t>magk</w:t>
      </w:r>
      <w:proofErr w:type="spellEnd"/>
      <w:r>
        <w:t xml:space="preserve"> mir </w:t>
      </w:r>
      <w:proofErr w:type="spellStart"/>
      <w:r>
        <w:t>dan</w:t>
      </w:r>
      <w:proofErr w:type="spellEnd"/>
      <w:r>
        <w:t xml:space="preserve"> ablas/ fasten oder beten/ </w:t>
      </w:r>
      <w:proofErr w:type="spellStart"/>
      <w:r>
        <w:t>dartzu</w:t>
      </w:r>
      <w:proofErr w:type="spellEnd"/>
      <w:r>
        <w:t xml:space="preserve"> mich </w:t>
      </w:r>
      <w:proofErr w:type="spellStart"/>
      <w:r>
        <w:t>gott</w:t>
      </w:r>
      <w:proofErr w:type="spellEnd"/>
      <w:r>
        <w:t xml:space="preserve">/ durch </w:t>
      </w:r>
      <w:proofErr w:type="spellStart"/>
      <w:r>
        <w:t>vorfolgung</w:t>
      </w:r>
      <w:proofErr w:type="spellEnd"/>
      <w:r>
        <w:t xml:space="preserve">/ </w:t>
      </w:r>
      <w:proofErr w:type="spellStart"/>
      <w:r>
        <w:t>reytzet</w:t>
      </w:r>
      <w:proofErr w:type="spellEnd"/>
      <w:r>
        <w:t xml:space="preserve"> </w:t>
      </w:r>
      <w:proofErr w:type="spellStart"/>
      <w:r>
        <w:t>vnd</w:t>
      </w:r>
      <w:proofErr w:type="spellEnd"/>
      <w:r>
        <w:t xml:space="preserve"> </w:t>
      </w:r>
      <w:proofErr w:type="spellStart"/>
      <w:r>
        <w:t>furet</w:t>
      </w:r>
      <w:proofErr w:type="spellEnd"/>
      <w:r>
        <w:t xml:space="preserve"> </w:t>
      </w:r>
      <w:proofErr w:type="spellStart"/>
      <w:r>
        <w:t>abnemen</w:t>
      </w:r>
      <w:proofErr w:type="spellEnd"/>
      <w:r>
        <w:t xml:space="preserve">. Derhalben ist abermals mein </w:t>
      </w:r>
      <w:proofErr w:type="spellStart"/>
      <w:r>
        <w:t>begerung</w:t>
      </w:r>
      <w:proofErr w:type="spellEnd"/>
      <w:r>
        <w:t xml:space="preserve">/ </w:t>
      </w:r>
      <w:proofErr w:type="spellStart"/>
      <w:r>
        <w:t>bruder</w:t>
      </w:r>
      <w:proofErr w:type="spellEnd"/>
      <w:r>
        <w:t xml:space="preserve"> Seyler/ wölle mich durch die </w:t>
      </w:r>
      <w:proofErr w:type="spellStart"/>
      <w:r>
        <w:t>schrifft</w:t>
      </w:r>
      <w:proofErr w:type="spellEnd"/>
      <w:r>
        <w:t xml:space="preserve">/ </w:t>
      </w:r>
      <w:proofErr w:type="spellStart"/>
      <w:r>
        <w:t>leren</w:t>
      </w:r>
      <w:proofErr w:type="spellEnd"/>
      <w:r>
        <w:t xml:space="preserve">/ </w:t>
      </w:r>
      <w:proofErr w:type="spellStart"/>
      <w:r>
        <w:t>dz</w:t>
      </w:r>
      <w:proofErr w:type="spellEnd"/>
      <w:r>
        <w:t xml:space="preserve"> ablas de </w:t>
      </w:r>
      <w:proofErr w:type="spellStart"/>
      <w:r>
        <w:t>iure</w:t>
      </w:r>
      <w:proofErr w:type="spellEnd"/>
      <w:r>
        <w:t xml:space="preserve"> </w:t>
      </w:r>
      <w:proofErr w:type="spellStart"/>
      <w:r>
        <w:t>diuino</w:t>
      </w:r>
      <w:proofErr w:type="spellEnd"/>
      <w:r>
        <w:t xml:space="preserve"> sein/ das ist/ in der </w:t>
      </w:r>
      <w:proofErr w:type="spellStart"/>
      <w:r>
        <w:t>schrifft</w:t>
      </w:r>
      <w:proofErr w:type="spellEnd"/>
      <w:r>
        <w:t xml:space="preserve"> </w:t>
      </w:r>
      <w:proofErr w:type="spellStart"/>
      <w:r>
        <w:t>gegrundt</w:t>
      </w:r>
      <w:proofErr w:type="spellEnd"/>
      <w:r>
        <w:t xml:space="preserve">/ die </w:t>
      </w:r>
      <w:proofErr w:type="spellStart"/>
      <w:r>
        <w:t>weyl</w:t>
      </w:r>
      <w:proofErr w:type="spellEnd"/>
      <w:r>
        <w:t xml:space="preserve"> nicht </w:t>
      </w:r>
      <w:proofErr w:type="spellStart"/>
      <w:r>
        <w:t>bleybt</w:t>
      </w:r>
      <w:proofErr w:type="spellEnd"/>
      <w:r>
        <w:t xml:space="preserve"> </w:t>
      </w:r>
      <w:proofErr w:type="spellStart"/>
      <w:r>
        <w:t>ym</w:t>
      </w:r>
      <w:proofErr w:type="spellEnd"/>
      <w:r>
        <w:t xml:space="preserve"> </w:t>
      </w:r>
      <w:proofErr w:type="spellStart"/>
      <w:r>
        <w:t>sunder</w:t>
      </w:r>
      <w:proofErr w:type="spellEnd"/>
      <w:r>
        <w:t xml:space="preserve"> dem </w:t>
      </w:r>
      <w:proofErr w:type="spellStart"/>
      <w:r>
        <w:t>gott</w:t>
      </w:r>
      <w:proofErr w:type="spellEnd"/>
      <w:r>
        <w:t xml:space="preserve"> </w:t>
      </w:r>
      <w:proofErr w:type="spellStart"/>
      <w:r>
        <w:t>sunde</w:t>
      </w:r>
      <w:proofErr w:type="spellEnd"/>
      <w:r>
        <w:t xml:space="preserve"> vorgeben </w:t>
      </w:r>
      <w:proofErr w:type="spellStart"/>
      <w:r>
        <w:t>hatt</w:t>
      </w:r>
      <w:proofErr w:type="spellEnd"/>
      <w:r>
        <w:t xml:space="preserve">/ </w:t>
      </w:r>
      <w:proofErr w:type="spellStart"/>
      <w:r>
        <w:t>dan</w:t>
      </w:r>
      <w:proofErr w:type="spellEnd"/>
      <w:r>
        <w:t xml:space="preserve"> das der </w:t>
      </w:r>
      <w:proofErr w:type="spellStart"/>
      <w:r>
        <w:t>vorgebung</w:t>
      </w:r>
      <w:proofErr w:type="spellEnd"/>
      <w:r>
        <w:t xml:space="preserve"> </w:t>
      </w:r>
      <w:proofErr w:type="spellStart"/>
      <w:r>
        <w:t>wesenlich</w:t>
      </w:r>
      <w:proofErr w:type="spellEnd"/>
      <w:r>
        <w:t xml:space="preserve"> </w:t>
      </w:r>
      <w:proofErr w:type="spellStart"/>
      <w:r>
        <w:t>eingeleybt</w:t>
      </w:r>
      <w:proofErr w:type="spellEnd"/>
      <w:r>
        <w:t xml:space="preserve"> ist/ </w:t>
      </w:r>
      <w:proofErr w:type="spellStart"/>
      <w:r>
        <w:t>vnd</w:t>
      </w:r>
      <w:proofErr w:type="spellEnd"/>
      <w:r>
        <w:t xml:space="preserve"> zu dem </w:t>
      </w:r>
      <w:proofErr w:type="spellStart"/>
      <w:r>
        <w:t>gott</w:t>
      </w:r>
      <w:proofErr w:type="spellEnd"/>
      <w:r>
        <w:t xml:space="preserve"> vorpflichtet/ </w:t>
      </w:r>
      <w:proofErr w:type="spellStart"/>
      <w:r>
        <w:t>vnd</w:t>
      </w:r>
      <w:proofErr w:type="spellEnd"/>
      <w:r>
        <w:t xml:space="preserve"> an welches kein </w:t>
      </w:r>
      <w:proofErr w:type="spellStart"/>
      <w:r>
        <w:t>außtilgung</w:t>
      </w:r>
      <w:proofErr w:type="spellEnd"/>
      <w:r>
        <w:t xml:space="preserve">/ der </w:t>
      </w:r>
      <w:proofErr w:type="spellStart"/>
      <w:r>
        <w:t>sunden</w:t>
      </w:r>
      <w:proofErr w:type="spellEnd"/>
      <w:r>
        <w:t xml:space="preserve">/ </w:t>
      </w:r>
      <w:proofErr w:type="spellStart"/>
      <w:r>
        <w:t>geschicht</w:t>
      </w:r>
      <w:proofErr w:type="spellEnd"/>
      <w:r>
        <w:t xml:space="preserve">. Wo aber der Seyler ein </w:t>
      </w:r>
      <w:proofErr w:type="spellStart"/>
      <w:r>
        <w:t>menschen</w:t>
      </w:r>
      <w:proofErr w:type="spellEnd"/>
      <w:r>
        <w:t xml:space="preserve"> strick mir </w:t>
      </w:r>
      <w:proofErr w:type="spellStart"/>
      <w:r>
        <w:t>furwerffen</w:t>
      </w:r>
      <w:proofErr w:type="spellEnd"/>
      <w:r>
        <w:t xml:space="preserve"> </w:t>
      </w:r>
      <w:proofErr w:type="spellStart"/>
      <w:r>
        <w:t>wil</w:t>
      </w:r>
      <w:proofErr w:type="spellEnd"/>
      <w:r>
        <w:t xml:space="preserve">/ </w:t>
      </w:r>
      <w:proofErr w:type="spellStart"/>
      <w:r>
        <w:t>ßo</w:t>
      </w:r>
      <w:proofErr w:type="spellEnd"/>
      <w:r>
        <w:t xml:space="preserve"> werde ich sagen/ ich </w:t>
      </w:r>
      <w:proofErr w:type="spellStart"/>
      <w:r>
        <w:t>byn</w:t>
      </w:r>
      <w:proofErr w:type="spellEnd"/>
      <w:r>
        <w:t xml:space="preserve"> ein Christ/ </w:t>
      </w:r>
      <w:proofErr w:type="spellStart"/>
      <w:r>
        <w:t>vnd</w:t>
      </w:r>
      <w:proofErr w:type="spellEnd"/>
      <w:r>
        <w:t xml:space="preserve"> frag dich von </w:t>
      </w:r>
      <w:proofErr w:type="spellStart"/>
      <w:r>
        <w:t>gottlichem</w:t>
      </w:r>
      <w:proofErr w:type="spellEnd"/>
      <w:r>
        <w:t xml:space="preserve"> willen/ ob </w:t>
      </w:r>
      <w:proofErr w:type="spellStart"/>
      <w:r>
        <w:t>got</w:t>
      </w:r>
      <w:proofErr w:type="spellEnd"/>
      <w:r>
        <w:t xml:space="preserve"> ablas </w:t>
      </w:r>
      <w:proofErr w:type="spellStart"/>
      <w:r>
        <w:t>ye</w:t>
      </w:r>
      <w:proofErr w:type="spellEnd"/>
      <w:r>
        <w:t xml:space="preserve"> </w:t>
      </w:r>
      <w:proofErr w:type="spellStart"/>
      <w:r>
        <w:t>hatt</w:t>
      </w:r>
      <w:proofErr w:type="spellEnd"/>
      <w:r>
        <w:t xml:space="preserve"> wollen haben/ das </w:t>
      </w:r>
      <w:proofErr w:type="spellStart"/>
      <w:r>
        <w:t>soltu</w:t>
      </w:r>
      <w:proofErr w:type="spellEnd"/>
      <w:r>
        <w:t xml:space="preserve"> </w:t>
      </w:r>
      <w:proofErr w:type="spellStart"/>
      <w:r>
        <w:t>auß</w:t>
      </w:r>
      <w:proofErr w:type="spellEnd"/>
      <w:r>
        <w:t xml:space="preserve"> der </w:t>
      </w:r>
      <w:proofErr w:type="spellStart"/>
      <w:r>
        <w:t>schrifft</w:t>
      </w:r>
      <w:proofErr w:type="spellEnd"/>
      <w:r>
        <w:t xml:space="preserve">/ dar in </w:t>
      </w:r>
      <w:proofErr w:type="spellStart"/>
      <w:r>
        <w:t>gottlicher</w:t>
      </w:r>
      <w:proofErr w:type="spellEnd"/>
      <w:r>
        <w:t xml:space="preserve"> </w:t>
      </w:r>
      <w:proofErr w:type="spellStart"/>
      <w:r>
        <w:t>wil</w:t>
      </w:r>
      <w:proofErr w:type="spellEnd"/>
      <w:r>
        <w:t xml:space="preserve"> </w:t>
      </w:r>
      <w:proofErr w:type="spellStart"/>
      <w:r>
        <w:t>scheynet</w:t>
      </w:r>
      <w:proofErr w:type="spellEnd"/>
      <w:r>
        <w:t xml:space="preserve">/ </w:t>
      </w:r>
      <w:proofErr w:type="spellStart"/>
      <w:r>
        <w:t>vnderweyßen</w:t>
      </w:r>
      <w:proofErr w:type="spellEnd"/>
      <w:r>
        <w:t xml:space="preserve">. </w:t>
      </w:r>
    </w:p>
    <w:p w14:paraId="6F34FF22" w14:textId="77777777" w:rsidR="00C20EBB" w:rsidRDefault="00C20EBB" w:rsidP="00C20EBB">
      <w:pPr>
        <w:pStyle w:val="StandardWeb"/>
      </w:pPr>
      <w:proofErr w:type="spellStart"/>
      <w:r>
        <w:t>Diß</w:t>
      </w:r>
      <w:proofErr w:type="spellEnd"/>
      <w:r>
        <w:t xml:space="preserve"> hab ich </w:t>
      </w:r>
      <w:proofErr w:type="spellStart"/>
      <w:r>
        <w:t>kurtzlich</w:t>
      </w:r>
      <w:proofErr w:type="spellEnd"/>
      <w:r>
        <w:t xml:space="preserve"> </w:t>
      </w:r>
      <w:proofErr w:type="spellStart"/>
      <w:r>
        <w:t>vmb</w:t>
      </w:r>
      <w:proofErr w:type="spellEnd"/>
      <w:r>
        <w:t xml:space="preserve"> </w:t>
      </w:r>
      <w:proofErr w:type="spellStart"/>
      <w:r>
        <w:t>vrsachen</w:t>
      </w:r>
      <w:proofErr w:type="spellEnd"/>
      <w:r>
        <w:t xml:space="preserve">/ oben vormeldet/ </w:t>
      </w:r>
      <w:proofErr w:type="spellStart"/>
      <w:r>
        <w:t>gezweyffelt</w:t>
      </w:r>
      <w:proofErr w:type="spellEnd"/>
      <w:r>
        <w:t xml:space="preserve"> von dem ablas/ </w:t>
      </w:r>
      <w:proofErr w:type="spellStart"/>
      <w:r>
        <w:t>vnd</w:t>
      </w:r>
      <w:proofErr w:type="spellEnd"/>
      <w:r>
        <w:t xml:space="preserve"> dich </w:t>
      </w:r>
      <w:proofErr w:type="spellStart"/>
      <w:r>
        <w:t>erynnert</w:t>
      </w:r>
      <w:proofErr w:type="spellEnd"/>
      <w:r>
        <w:t xml:space="preserve">/ als </w:t>
      </w:r>
      <w:proofErr w:type="spellStart"/>
      <w:r>
        <w:t>eynen</w:t>
      </w:r>
      <w:proofErr w:type="spellEnd"/>
      <w:r>
        <w:t xml:space="preserve">/ der die </w:t>
      </w:r>
      <w:proofErr w:type="spellStart"/>
      <w:r>
        <w:t>Biblien</w:t>
      </w:r>
      <w:proofErr w:type="spellEnd"/>
      <w:r>
        <w:t xml:space="preserve"> tag </w:t>
      </w:r>
      <w:proofErr w:type="spellStart"/>
      <w:r>
        <w:t>vnd</w:t>
      </w:r>
      <w:proofErr w:type="spellEnd"/>
      <w:r>
        <w:t xml:space="preserve"> </w:t>
      </w:r>
      <w:proofErr w:type="spellStart"/>
      <w:r>
        <w:t>nacht</w:t>
      </w:r>
      <w:proofErr w:type="spellEnd"/>
      <w:r>
        <w:t xml:space="preserve"> </w:t>
      </w:r>
      <w:proofErr w:type="spellStart"/>
      <w:r>
        <w:t>frisset</w:t>
      </w:r>
      <w:proofErr w:type="spellEnd"/>
      <w:r>
        <w:t xml:space="preserve">/ </w:t>
      </w:r>
      <w:proofErr w:type="spellStart"/>
      <w:r>
        <w:t>vnd</w:t>
      </w:r>
      <w:proofErr w:type="spellEnd"/>
      <w:r>
        <w:t xml:space="preserve"> </w:t>
      </w:r>
      <w:proofErr w:type="spellStart"/>
      <w:r>
        <w:t>außbillet</w:t>
      </w:r>
      <w:proofErr w:type="spellEnd"/>
      <w:r>
        <w:t xml:space="preserve">/ </w:t>
      </w:r>
      <w:proofErr w:type="spellStart"/>
      <w:r>
        <w:t>Wiewol</w:t>
      </w:r>
      <w:proofErr w:type="spellEnd"/>
      <w:r>
        <w:t xml:space="preserve"> ich dich </w:t>
      </w:r>
      <w:proofErr w:type="spellStart"/>
      <w:r>
        <w:t>nit</w:t>
      </w:r>
      <w:proofErr w:type="spellEnd"/>
      <w:r>
        <w:t xml:space="preserve"> </w:t>
      </w:r>
      <w:proofErr w:type="spellStart"/>
      <w:r>
        <w:t>ßo</w:t>
      </w:r>
      <w:proofErr w:type="spellEnd"/>
      <w:r>
        <w:t xml:space="preserve"> </w:t>
      </w:r>
      <w:proofErr w:type="spellStart"/>
      <w:r>
        <w:t>gelart</w:t>
      </w:r>
      <w:proofErr w:type="spellEnd"/>
      <w:r>
        <w:t xml:space="preserve"> acht/ als </w:t>
      </w:r>
      <w:proofErr w:type="spellStart"/>
      <w:r>
        <w:t>köndestu</w:t>
      </w:r>
      <w:proofErr w:type="spellEnd"/>
      <w:r>
        <w:t xml:space="preserve"> </w:t>
      </w:r>
      <w:proofErr w:type="spellStart"/>
      <w:r>
        <w:t>diser</w:t>
      </w:r>
      <w:proofErr w:type="spellEnd"/>
      <w:r>
        <w:t xml:space="preserve"> </w:t>
      </w:r>
      <w:proofErr w:type="spellStart"/>
      <w:r>
        <w:t>sach</w:t>
      </w:r>
      <w:proofErr w:type="spellEnd"/>
      <w:r>
        <w:t xml:space="preserve"> gnug thun/ dennoch </w:t>
      </w:r>
      <w:proofErr w:type="spellStart"/>
      <w:r>
        <w:t>voracht</w:t>
      </w:r>
      <w:proofErr w:type="spellEnd"/>
      <w:r>
        <w:t xml:space="preserve"> ich </w:t>
      </w:r>
      <w:proofErr w:type="spellStart"/>
      <w:r>
        <w:t>nit</w:t>
      </w:r>
      <w:proofErr w:type="spellEnd"/>
      <w:r>
        <w:t xml:space="preserve"> die </w:t>
      </w:r>
      <w:proofErr w:type="spellStart"/>
      <w:r>
        <w:t>grohen</w:t>
      </w:r>
      <w:proofErr w:type="spellEnd"/>
      <w:r>
        <w:t xml:space="preserve"> flöhe/ die </w:t>
      </w:r>
      <w:proofErr w:type="spellStart"/>
      <w:r>
        <w:t>weysse</w:t>
      </w:r>
      <w:proofErr w:type="spellEnd"/>
      <w:r>
        <w:t xml:space="preserve"> </w:t>
      </w:r>
      <w:proofErr w:type="spellStart"/>
      <w:r>
        <w:t>sschild</w:t>
      </w:r>
      <w:proofErr w:type="spellEnd"/>
      <w:r>
        <w:t xml:space="preserve"> </w:t>
      </w:r>
      <w:proofErr w:type="spellStart"/>
      <w:r>
        <w:t>auff</w:t>
      </w:r>
      <w:proofErr w:type="spellEnd"/>
      <w:r>
        <w:t xml:space="preserve"> </w:t>
      </w:r>
      <w:proofErr w:type="spellStart"/>
      <w:r>
        <w:t>ym</w:t>
      </w:r>
      <w:proofErr w:type="spellEnd"/>
      <w:r>
        <w:t xml:space="preserve"> rück </w:t>
      </w:r>
      <w:proofErr w:type="spellStart"/>
      <w:r>
        <w:t>furen</w:t>
      </w:r>
      <w:proofErr w:type="spellEnd"/>
      <w:r>
        <w:t xml:space="preserve">/ du hast zu </w:t>
      </w:r>
      <w:proofErr w:type="spellStart"/>
      <w:r>
        <w:t>sampt</w:t>
      </w:r>
      <w:proofErr w:type="spellEnd"/>
      <w:r>
        <w:t xml:space="preserve"> </w:t>
      </w:r>
      <w:proofErr w:type="spellStart"/>
      <w:r>
        <w:t>etzlichen</w:t>
      </w:r>
      <w:proofErr w:type="spellEnd"/>
      <w:r>
        <w:t xml:space="preserve"> </w:t>
      </w:r>
      <w:proofErr w:type="spellStart"/>
      <w:r>
        <w:t>deynen</w:t>
      </w:r>
      <w:proofErr w:type="spellEnd"/>
      <w:r>
        <w:t xml:space="preserve"> </w:t>
      </w:r>
      <w:proofErr w:type="spellStart"/>
      <w:r>
        <w:t>brüdern</w:t>
      </w:r>
      <w:proofErr w:type="spellEnd"/>
      <w:r>
        <w:t xml:space="preserve">/ mich </w:t>
      </w:r>
      <w:proofErr w:type="spellStart"/>
      <w:r>
        <w:t>vnd</w:t>
      </w:r>
      <w:proofErr w:type="spellEnd"/>
      <w:r>
        <w:t xml:space="preserve"> die </w:t>
      </w:r>
      <w:proofErr w:type="spellStart"/>
      <w:r>
        <w:t>glidmas</w:t>
      </w:r>
      <w:proofErr w:type="spellEnd"/>
      <w:r>
        <w:t xml:space="preserve"> </w:t>
      </w:r>
      <w:proofErr w:type="spellStart"/>
      <w:r>
        <w:t>dißer</w:t>
      </w:r>
      <w:proofErr w:type="spellEnd"/>
      <w:r>
        <w:t xml:space="preserve"> </w:t>
      </w:r>
      <w:proofErr w:type="spellStart"/>
      <w:r>
        <w:t>viuerstett</w:t>
      </w:r>
      <w:proofErr w:type="spellEnd"/>
      <w:r>
        <w:t xml:space="preserve"> als falschen </w:t>
      </w:r>
      <w:proofErr w:type="spellStart"/>
      <w:r>
        <w:t>vnd</w:t>
      </w:r>
      <w:proofErr w:type="spellEnd"/>
      <w:r>
        <w:t xml:space="preserve"> </w:t>
      </w:r>
      <w:proofErr w:type="spellStart"/>
      <w:r>
        <w:t>new</w:t>
      </w:r>
      <w:proofErr w:type="spellEnd"/>
      <w:r>
        <w:t xml:space="preserve"> Wittenbergische </w:t>
      </w:r>
      <w:proofErr w:type="spellStart"/>
      <w:r>
        <w:t>propheten</w:t>
      </w:r>
      <w:proofErr w:type="spellEnd"/>
      <w:r>
        <w:t xml:space="preserve">/ </w:t>
      </w:r>
      <w:proofErr w:type="spellStart"/>
      <w:r>
        <w:t>offenlich</w:t>
      </w:r>
      <w:proofErr w:type="spellEnd"/>
      <w:r>
        <w:t xml:space="preserve"> gescholten/ nun aber </w:t>
      </w:r>
      <w:proofErr w:type="spellStart"/>
      <w:r>
        <w:t>weyß</w:t>
      </w:r>
      <w:proofErr w:type="spellEnd"/>
      <w:r>
        <w:t xml:space="preserve">/ </w:t>
      </w:r>
      <w:proofErr w:type="spellStart"/>
      <w:r>
        <w:t>dz</w:t>
      </w:r>
      <w:proofErr w:type="spellEnd"/>
      <w:r>
        <w:t xml:space="preserve"> durch </w:t>
      </w:r>
      <w:proofErr w:type="spellStart"/>
      <w:r>
        <w:t>schrift</w:t>
      </w:r>
      <w:proofErr w:type="spellEnd"/>
      <w:r>
        <w:t xml:space="preserve"> </w:t>
      </w:r>
      <w:proofErr w:type="spellStart"/>
      <w:r>
        <w:t>vnd</w:t>
      </w:r>
      <w:proofErr w:type="spellEnd"/>
      <w:r>
        <w:t xml:space="preserve"> gibt mir </w:t>
      </w:r>
      <w:proofErr w:type="spellStart"/>
      <w:r>
        <w:t>nit</w:t>
      </w:r>
      <w:proofErr w:type="spellEnd"/>
      <w:r>
        <w:t xml:space="preserve"> </w:t>
      </w:r>
      <w:proofErr w:type="spellStart"/>
      <w:r>
        <w:t>holtzschuge</w:t>
      </w:r>
      <w:proofErr w:type="spellEnd"/>
      <w:r>
        <w:t xml:space="preserve"> </w:t>
      </w:r>
      <w:proofErr w:type="spellStart"/>
      <w:r>
        <w:t>fur</w:t>
      </w:r>
      <w:proofErr w:type="spellEnd"/>
      <w:r>
        <w:t xml:space="preserve"> </w:t>
      </w:r>
      <w:proofErr w:type="spellStart"/>
      <w:r>
        <w:t>haselhünner</w:t>
      </w:r>
      <w:proofErr w:type="spellEnd"/>
      <w:r>
        <w:t xml:space="preserve">/ </w:t>
      </w:r>
      <w:proofErr w:type="spellStart"/>
      <w:r>
        <w:t>nym</w:t>
      </w:r>
      <w:proofErr w:type="spellEnd"/>
      <w:r>
        <w:t xml:space="preserve"> alle </w:t>
      </w:r>
      <w:proofErr w:type="spellStart"/>
      <w:r>
        <w:t>deynn</w:t>
      </w:r>
      <w:proofErr w:type="spellEnd"/>
      <w:r>
        <w:t xml:space="preserve"> </w:t>
      </w:r>
      <w:proofErr w:type="spellStart"/>
      <w:r>
        <w:t>hotzschug</w:t>
      </w:r>
      <w:proofErr w:type="spellEnd"/>
      <w:r>
        <w:t xml:space="preserve"> </w:t>
      </w:r>
      <w:proofErr w:type="spellStart"/>
      <w:r>
        <w:t>brüder</w:t>
      </w:r>
      <w:proofErr w:type="spellEnd"/>
      <w:r>
        <w:t xml:space="preserve"> zu </w:t>
      </w:r>
      <w:proofErr w:type="spellStart"/>
      <w:r>
        <w:t>hilff</w:t>
      </w:r>
      <w:proofErr w:type="spellEnd"/>
      <w:r>
        <w:t xml:space="preserve">/ </w:t>
      </w:r>
      <w:proofErr w:type="spellStart"/>
      <w:r>
        <w:t>vnd</w:t>
      </w:r>
      <w:proofErr w:type="spellEnd"/>
      <w:r>
        <w:t xml:space="preserve"> </w:t>
      </w:r>
      <w:proofErr w:type="spellStart"/>
      <w:r>
        <w:t>helfferß</w:t>
      </w:r>
      <w:proofErr w:type="spellEnd"/>
      <w:r>
        <w:t xml:space="preserve"> </w:t>
      </w:r>
      <w:proofErr w:type="spellStart"/>
      <w:r>
        <w:t>helffer</w:t>
      </w:r>
      <w:proofErr w:type="spellEnd"/>
      <w:r>
        <w:t xml:space="preserve">/ </w:t>
      </w:r>
      <w:proofErr w:type="spellStart"/>
      <w:r>
        <w:t>vnd</w:t>
      </w:r>
      <w:proofErr w:type="spellEnd"/>
      <w:r>
        <w:t xml:space="preserve"> leer mich/ das der ablas/ in der </w:t>
      </w:r>
      <w:proofErr w:type="spellStart"/>
      <w:r>
        <w:t>schrifft</w:t>
      </w:r>
      <w:proofErr w:type="spellEnd"/>
      <w:r>
        <w:t xml:space="preserve"> </w:t>
      </w:r>
      <w:proofErr w:type="spellStart"/>
      <w:r>
        <w:t>bewert</w:t>
      </w:r>
      <w:proofErr w:type="spellEnd"/>
      <w:r>
        <w:t xml:space="preserve"> ist. Du </w:t>
      </w:r>
      <w:proofErr w:type="spellStart"/>
      <w:r>
        <w:t>würest</w:t>
      </w:r>
      <w:proofErr w:type="spellEnd"/>
      <w:r>
        <w:t xml:space="preserve"> mich </w:t>
      </w:r>
      <w:proofErr w:type="spellStart"/>
      <w:r>
        <w:t>villeycht</w:t>
      </w:r>
      <w:proofErr w:type="spellEnd"/>
      <w:r>
        <w:t xml:space="preserve"> mit </w:t>
      </w:r>
      <w:proofErr w:type="spellStart"/>
      <w:r>
        <w:t>etzlichen</w:t>
      </w:r>
      <w:proofErr w:type="spellEnd"/>
      <w:r>
        <w:t xml:space="preserve"> </w:t>
      </w:r>
      <w:proofErr w:type="spellStart"/>
      <w:r>
        <w:t>historien</w:t>
      </w:r>
      <w:proofErr w:type="spellEnd"/>
      <w:r>
        <w:t xml:space="preserve"> anfallen/ als mit der/ von </w:t>
      </w:r>
      <w:proofErr w:type="spellStart"/>
      <w:r>
        <w:t>Ezechias</w:t>
      </w:r>
      <w:proofErr w:type="spellEnd"/>
      <w:r>
        <w:t xml:space="preserve">. 2. </w:t>
      </w:r>
      <w:proofErr w:type="spellStart"/>
      <w:r>
        <w:t>Parali</w:t>
      </w:r>
      <w:proofErr w:type="spellEnd"/>
      <w:r>
        <w:t xml:space="preserve">. 32. </w:t>
      </w:r>
      <w:proofErr w:type="spellStart"/>
      <w:r>
        <w:t>Vber</w:t>
      </w:r>
      <w:proofErr w:type="spellEnd"/>
      <w:r>
        <w:t xml:space="preserve"> den </w:t>
      </w:r>
      <w:proofErr w:type="spellStart"/>
      <w:r>
        <w:t>gottis</w:t>
      </w:r>
      <w:proofErr w:type="spellEnd"/>
      <w:r>
        <w:t xml:space="preserve"> </w:t>
      </w:r>
      <w:proofErr w:type="spellStart"/>
      <w:r>
        <w:t>zorn</w:t>
      </w:r>
      <w:proofErr w:type="spellEnd"/>
      <w:r>
        <w:t xml:space="preserve"> </w:t>
      </w:r>
      <w:proofErr w:type="spellStart"/>
      <w:r>
        <w:t>nit</w:t>
      </w:r>
      <w:proofErr w:type="spellEnd"/>
      <w:r>
        <w:t xml:space="preserve"> kam im leben/ </w:t>
      </w:r>
      <w:proofErr w:type="spellStart"/>
      <w:r>
        <w:t>vnd</w:t>
      </w:r>
      <w:proofErr w:type="spellEnd"/>
      <w:r>
        <w:t xml:space="preserve"> der von </w:t>
      </w:r>
      <w:proofErr w:type="spellStart"/>
      <w:r>
        <w:t>Dauid</w:t>
      </w:r>
      <w:proofErr w:type="spellEnd"/>
      <w:r>
        <w:t xml:space="preserve">. 2. Reg. 2. das </w:t>
      </w:r>
      <w:proofErr w:type="spellStart"/>
      <w:r>
        <w:t>gott</w:t>
      </w:r>
      <w:proofErr w:type="spellEnd"/>
      <w:r>
        <w:t xml:space="preserve"> </w:t>
      </w:r>
      <w:proofErr w:type="spellStart"/>
      <w:r>
        <w:t>Dauid</w:t>
      </w:r>
      <w:proofErr w:type="spellEnd"/>
      <w:r>
        <w:t xml:space="preserve">/ sein </w:t>
      </w:r>
      <w:proofErr w:type="spellStart"/>
      <w:r>
        <w:t>sunde</w:t>
      </w:r>
      <w:proofErr w:type="spellEnd"/>
      <w:r>
        <w:t xml:space="preserve"> vorgab/ </w:t>
      </w:r>
      <w:proofErr w:type="spellStart"/>
      <w:r>
        <w:t>vnd</w:t>
      </w:r>
      <w:proofErr w:type="spellEnd"/>
      <w:r>
        <w:t xml:space="preserve"> sterbet doch </w:t>
      </w:r>
      <w:proofErr w:type="spellStart"/>
      <w:r>
        <w:t>seynen</w:t>
      </w:r>
      <w:proofErr w:type="spellEnd"/>
      <w:r>
        <w:t xml:space="preserve"> </w:t>
      </w:r>
      <w:proofErr w:type="spellStart"/>
      <w:r>
        <w:t>son</w:t>
      </w:r>
      <w:proofErr w:type="spellEnd"/>
      <w:r>
        <w:t xml:space="preserve">/ </w:t>
      </w:r>
      <w:proofErr w:type="spellStart"/>
      <w:r>
        <w:t>Auß</w:t>
      </w:r>
      <w:proofErr w:type="spellEnd"/>
      <w:r>
        <w:t xml:space="preserve"> </w:t>
      </w:r>
      <w:proofErr w:type="spellStart"/>
      <w:r>
        <w:t>gemelten</w:t>
      </w:r>
      <w:proofErr w:type="spellEnd"/>
      <w:r>
        <w:t xml:space="preserve"> </w:t>
      </w:r>
      <w:proofErr w:type="spellStart"/>
      <w:r>
        <w:t>historien</w:t>
      </w:r>
      <w:proofErr w:type="spellEnd"/>
      <w:r>
        <w:t xml:space="preserve">/ brechen </w:t>
      </w:r>
      <w:proofErr w:type="spellStart"/>
      <w:r>
        <w:t>etzlich</w:t>
      </w:r>
      <w:proofErr w:type="spellEnd"/>
      <w:r>
        <w:t xml:space="preserve"> ein </w:t>
      </w:r>
      <w:proofErr w:type="spellStart"/>
      <w:r>
        <w:t>kunstlich</w:t>
      </w:r>
      <w:proofErr w:type="spellEnd"/>
      <w:r>
        <w:t xml:space="preserve"> </w:t>
      </w:r>
      <w:proofErr w:type="spellStart"/>
      <w:r>
        <w:t>behelffred</w:t>
      </w:r>
      <w:proofErr w:type="spellEnd"/>
      <w:r>
        <w:t xml:space="preserve">/ </w:t>
      </w:r>
      <w:proofErr w:type="spellStart"/>
      <w:r>
        <w:t>vnd</w:t>
      </w:r>
      <w:proofErr w:type="spellEnd"/>
      <w:r>
        <w:t xml:space="preserve"> sprechen/ </w:t>
      </w:r>
      <w:proofErr w:type="spellStart"/>
      <w:r>
        <w:t>dz</w:t>
      </w:r>
      <w:proofErr w:type="spellEnd"/>
      <w:r>
        <w:t xml:space="preserve"> etwas </w:t>
      </w:r>
      <w:proofErr w:type="spellStart"/>
      <w:r>
        <w:t>ym</w:t>
      </w:r>
      <w:proofErr w:type="spellEnd"/>
      <w:r>
        <w:t xml:space="preserve"> </w:t>
      </w:r>
      <w:proofErr w:type="spellStart"/>
      <w:r>
        <w:t>sunder</w:t>
      </w:r>
      <w:proofErr w:type="spellEnd"/>
      <w:r>
        <w:t xml:space="preserve"> bleib/ als ein straff/ die der </w:t>
      </w:r>
      <w:proofErr w:type="spellStart"/>
      <w:r>
        <w:t>mensch</w:t>
      </w:r>
      <w:proofErr w:type="spellEnd"/>
      <w:r>
        <w:t xml:space="preserve"> </w:t>
      </w:r>
      <w:proofErr w:type="spellStart"/>
      <w:r>
        <w:t>leyden</w:t>
      </w:r>
      <w:proofErr w:type="spellEnd"/>
      <w:r>
        <w:t xml:space="preserve"> muß/ nach erlangter </w:t>
      </w:r>
      <w:proofErr w:type="spellStart"/>
      <w:r>
        <w:t>vorgebung</w:t>
      </w:r>
      <w:proofErr w:type="spellEnd"/>
      <w:r>
        <w:t xml:space="preserve"> der </w:t>
      </w:r>
      <w:proofErr w:type="spellStart"/>
      <w:r>
        <w:t>sunde</w:t>
      </w:r>
      <w:proofErr w:type="spellEnd"/>
      <w:r>
        <w:t xml:space="preserve">/ </w:t>
      </w:r>
      <w:proofErr w:type="spellStart"/>
      <w:r>
        <w:t>vnd</w:t>
      </w:r>
      <w:proofErr w:type="spellEnd"/>
      <w:r>
        <w:t xml:space="preserve"> sagen das solch </w:t>
      </w:r>
      <w:proofErr w:type="spellStart"/>
      <w:r>
        <w:t>bleybende</w:t>
      </w:r>
      <w:proofErr w:type="spellEnd"/>
      <w:r>
        <w:t xml:space="preserve"> straff/ durch den ablas </w:t>
      </w:r>
      <w:proofErr w:type="spellStart"/>
      <w:r>
        <w:t>abgekaufft</w:t>
      </w:r>
      <w:proofErr w:type="spellEnd"/>
      <w:r>
        <w:t xml:space="preserve"> </w:t>
      </w:r>
      <w:proofErr w:type="spellStart"/>
      <w:r>
        <w:t>magk</w:t>
      </w:r>
      <w:proofErr w:type="spellEnd"/>
      <w:r>
        <w:t xml:space="preserve"> werden. Weyl aber </w:t>
      </w:r>
      <w:proofErr w:type="spellStart"/>
      <w:r>
        <w:t>yr</w:t>
      </w:r>
      <w:proofErr w:type="spellEnd"/>
      <w:r>
        <w:t xml:space="preserve"> </w:t>
      </w:r>
      <w:proofErr w:type="spellStart"/>
      <w:r>
        <w:t>schutz</w:t>
      </w:r>
      <w:proofErr w:type="spellEnd"/>
      <w:r>
        <w:t xml:space="preserve"> </w:t>
      </w:r>
      <w:proofErr w:type="spellStart"/>
      <w:r>
        <w:t>wort</w:t>
      </w:r>
      <w:proofErr w:type="spellEnd"/>
      <w:r>
        <w:t xml:space="preserve"> </w:t>
      </w:r>
      <w:proofErr w:type="spellStart"/>
      <w:r>
        <w:t>dunckel</w:t>
      </w:r>
      <w:proofErr w:type="spellEnd"/>
      <w:r>
        <w:t xml:space="preserve"> ist/ </w:t>
      </w:r>
      <w:proofErr w:type="spellStart"/>
      <w:r>
        <w:t>vnd</w:t>
      </w:r>
      <w:proofErr w:type="spellEnd"/>
      <w:r>
        <w:t xml:space="preserve"> noch </w:t>
      </w:r>
      <w:proofErr w:type="spellStart"/>
      <w:r>
        <w:t>nit</w:t>
      </w:r>
      <w:proofErr w:type="spellEnd"/>
      <w:r>
        <w:t xml:space="preserve"> den ablas </w:t>
      </w:r>
      <w:proofErr w:type="spellStart"/>
      <w:r>
        <w:t>beweeret</w:t>
      </w:r>
      <w:proofErr w:type="spellEnd"/>
      <w:r>
        <w:t xml:space="preserve">/ </w:t>
      </w:r>
      <w:proofErr w:type="spellStart"/>
      <w:r>
        <w:t>wil</w:t>
      </w:r>
      <w:proofErr w:type="spellEnd"/>
      <w:r>
        <w:t xml:space="preserve"> ich warten </w:t>
      </w:r>
      <w:proofErr w:type="spellStart"/>
      <w:r>
        <w:t>wz</w:t>
      </w:r>
      <w:proofErr w:type="spellEnd"/>
      <w:r>
        <w:t xml:space="preserve"> Bruder Seyler/ </w:t>
      </w:r>
      <w:proofErr w:type="spellStart"/>
      <w:r>
        <w:t>darauß</w:t>
      </w:r>
      <w:proofErr w:type="spellEnd"/>
      <w:r>
        <w:t xml:space="preserve"> flechten </w:t>
      </w:r>
      <w:proofErr w:type="spellStart"/>
      <w:r>
        <w:t>kan</w:t>
      </w:r>
      <w:proofErr w:type="spellEnd"/>
      <w:r>
        <w:t xml:space="preserve">/ den ich bitt/ er </w:t>
      </w:r>
      <w:proofErr w:type="spellStart"/>
      <w:r>
        <w:t>wöl</w:t>
      </w:r>
      <w:proofErr w:type="spellEnd"/>
      <w:r>
        <w:t xml:space="preserve"> bald </w:t>
      </w:r>
      <w:proofErr w:type="spellStart"/>
      <w:r>
        <w:t>hilff</w:t>
      </w:r>
      <w:proofErr w:type="spellEnd"/>
      <w:r>
        <w:t xml:space="preserve"> suchen/ </w:t>
      </w:r>
      <w:proofErr w:type="spellStart"/>
      <w:r>
        <w:t>vnd</w:t>
      </w:r>
      <w:proofErr w:type="spellEnd"/>
      <w:r>
        <w:t xml:space="preserve"> </w:t>
      </w:r>
      <w:proofErr w:type="spellStart"/>
      <w:r>
        <w:t>anworten</w:t>
      </w:r>
      <w:proofErr w:type="spellEnd"/>
      <w:r>
        <w:t xml:space="preserve">/ damit ich etwas von </w:t>
      </w:r>
      <w:proofErr w:type="spellStart"/>
      <w:r>
        <w:t>ym</w:t>
      </w:r>
      <w:proofErr w:type="spellEnd"/>
      <w:r>
        <w:t xml:space="preserve"> erlernen </w:t>
      </w:r>
      <w:proofErr w:type="spellStart"/>
      <w:r>
        <w:t>mug</w:t>
      </w:r>
      <w:proofErr w:type="spellEnd"/>
      <w:r>
        <w:t xml:space="preserve">/ </w:t>
      </w:r>
      <w:proofErr w:type="spellStart"/>
      <w:r>
        <w:t>dan</w:t>
      </w:r>
      <w:proofErr w:type="spellEnd"/>
      <w:r>
        <w:t xml:space="preserve"> ich erbiet mich den ablas groß zu machen/ </w:t>
      </w:r>
      <w:proofErr w:type="spellStart"/>
      <w:r>
        <w:t>ßo</w:t>
      </w:r>
      <w:proofErr w:type="spellEnd"/>
      <w:r>
        <w:t xml:space="preserve"> er in der </w:t>
      </w:r>
      <w:proofErr w:type="spellStart"/>
      <w:r>
        <w:t>schrifft</w:t>
      </w:r>
      <w:proofErr w:type="spellEnd"/>
      <w:r>
        <w:t xml:space="preserve"> </w:t>
      </w:r>
      <w:proofErr w:type="spellStart"/>
      <w:r>
        <w:t>getzeygt</w:t>
      </w:r>
      <w:proofErr w:type="spellEnd"/>
      <w:r>
        <w:t xml:space="preserve"> würd/ wo aber ich </w:t>
      </w:r>
      <w:proofErr w:type="spellStart"/>
      <w:r>
        <w:t>alßo</w:t>
      </w:r>
      <w:proofErr w:type="spellEnd"/>
      <w:r>
        <w:t xml:space="preserve"> </w:t>
      </w:r>
      <w:proofErr w:type="spellStart"/>
      <w:r>
        <w:t>vngelert</w:t>
      </w:r>
      <w:proofErr w:type="spellEnd"/>
      <w:r>
        <w:t xml:space="preserve"> </w:t>
      </w:r>
      <w:proofErr w:type="spellStart"/>
      <w:r>
        <w:t>bleyb</w:t>
      </w:r>
      <w:proofErr w:type="spellEnd"/>
      <w:r>
        <w:t xml:space="preserve">/ </w:t>
      </w:r>
      <w:proofErr w:type="spellStart"/>
      <w:r>
        <w:t>kan</w:t>
      </w:r>
      <w:proofErr w:type="spellEnd"/>
      <w:r>
        <w:t xml:space="preserve"> man/ mir </w:t>
      </w:r>
      <w:proofErr w:type="spellStart"/>
      <w:r>
        <w:t>einfeltigen</w:t>
      </w:r>
      <w:proofErr w:type="spellEnd"/>
      <w:r>
        <w:t xml:space="preserve"> </w:t>
      </w:r>
      <w:proofErr w:type="spellStart"/>
      <w:r>
        <w:t>nit</w:t>
      </w:r>
      <w:proofErr w:type="spellEnd"/>
      <w:r>
        <w:t xml:space="preserve"> </w:t>
      </w:r>
      <w:proofErr w:type="spellStart"/>
      <w:r>
        <w:t>vorweysen</w:t>
      </w:r>
      <w:proofErr w:type="spellEnd"/>
      <w:r>
        <w:t xml:space="preserve"> </w:t>
      </w:r>
      <w:proofErr w:type="spellStart"/>
      <w:r>
        <w:t>vnd</w:t>
      </w:r>
      <w:proofErr w:type="spellEnd"/>
      <w:r>
        <w:t xml:space="preserve"> </w:t>
      </w:r>
      <w:proofErr w:type="spellStart"/>
      <w:r>
        <w:t>vorkeren</w:t>
      </w:r>
      <w:proofErr w:type="spellEnd"/>
      <w:r>
        <w:t xml:space="preserve">/ so ich sagen </w:t>
      </w:r>
      <w:proofErr w:type="spellStart"/>
      <w:r>
        <w:t>würt</w:t>
      </w:r>
      <w:proofErr w:type="spellEnd"/>
      <w:r>
        <w:t xml:space="preserve">/ ich </w:t>
      </w:r>
      <w:proofErr w:type="spellStart"/>
      <w:r>
        <w:t>meyn</w:t>
      </w:r>
      <w:proofErr w:type="spellEnd"/>
      <w:r>
        <w:t xml:space="preserve">/ das ablas ein </w:t>
      </w:r>
      <w:proofErr w:type="spellStart"/>
      <w:r>
        <w:t>erticht</w:t>
      </w:r>
      <w:proofErr w:type="spellEnd"/>
      <w:r>
        <w:t xml:space="preserve"> </w:t>
      </w:r>
      <w:proofErr w:type="spellStart"/>
      <w:r>
        <w:t>dinck</w:t>
      </w:r>
      <w:proofErr w:type="spellEnd"/>
      <w:r>
        <w:t xml:space="preserve"> sein/ damit die </w:t>
      </w:r>
      <w:proofErr w:type="spellStart"/>
      <w:r>
        <w:t>lewt</w:t>
      </w:r>
      <w:proofErr w:type="spellEnd"/>
      <w:r>
        <w:t xml:space="preserve"> von gelt </w:t>
      </w:r>
      <w:proofErr w:type="spellStart"/>
      <w:r>
        <w:t>vnd</w:t>
      </w:r>
      <w:proofErr w:type="spellEnd"/>
      <w:r>
        <w:t xml:space="preserve"> guten </w:t>
      </w:r>
      <w:proofErr w:type="spellStart"/>
      <w:r>
        <w:t>wercken</w:t>
      </w:r>
      <w:proofErr w:type="spellEnd"/>
      <w:r>
        <w:t xml:space="preserve">/ in ein </w:t>
      </w:r>
      <w:proofErr w:type="spellStart"/>
      <w:r>
        <w:t>boße</w:t>
      </w:r>
      <w:proofErr w:type="spellEnd"/>
      <w:r>
        <w:t xml:space="preserve"> </w:t>
      </w:r>
      <w:proofErr w:type="spellStart"/>
      <w:r>
        <w:t>meynung</w:t>
      </w:r>
      <w:proofErr w:type="spellEnd"/>
      <w:r>
        <w:t xml:space="preserve"> </w:t>
      </w:r>
      <w:proofErr w:type="spellStart"/>
      <w:r>
        <w:t>vorleydet</w:t>
      </w:r>
      <w:proofErr w:type="spellEnd"/>
      <w:r>
        <w:t xml:space="preserve"> werden/ das ich </w:t>
      </w:r>
      <w:proofErr w:type="spellStart"/>
      <w:r>
        <w:t>nit</w:t>
      </w:r>
      <w:proofErr w:type="spellEnd"/>
      <w:r>
        <w:t xml:space="preserve"> reden </w:t>
      </w:r>
      <w:proofErr w:type="spellStart"/>
      <w:r>
        <w:t>wil</w:t>
      </w:r>
      <w:proofErr w:type="spellEnd"/>
      <w:r>
        <w:t xml:space="preserve">/ so ich </w:t>
      </w:r>
      <w:proofErr w:type="spellStart"/>
      <w:r>
        <w:t>erbarlich</w:t>
      </w:r>
      <w:proofErr w:type="spellEnd"/>
      <w:r>
        <w:t xml:space="preserve"> gelernet werde/ itzt zu guter </w:t>
      </w:r>
      <w:proofErr w:type="spellStart"/>
      <w:r>
        <w:t>nacht</w:t>
      </w:r>
      <w:proofErr w:type="spellEnd"/>
      <w:r>
        <w:t xml:space="preserve">/ ich </w:t>
      </w:r>
      <w:proofErr w:type="spellStart"/>
      <w:r>
        <w:t>wil</w:t>
      </w:r>
      <w:proofErr w:type="spellEnd"/>
      <w:r>
        <w:t xml:space="preserve"> dir </w:t>
      </w:r>
      <w:proofErr w:type="spellStart"/>
      <w:r>
        <w:t>wasser</w:t>
      </w:r>
      <w:proofErr w:type="spellEnd"/>
      <w:r>
        <w:t xml:space="preserve"> </w:t>
      </w:r>
      <w:proofErr w:type="spellStart"/>
      <w:r>
        <w:t>vnd</w:t>
      </w:r>
      <w:proofErr w:type="spellEnd"/>
      <w:r>
        <w:t xml:space="preserve"> </w:t>
      </w:r>
      <w:proofErr w:type="spellStart"/>
      <w:r>
        <w:t>saltz</w:t>
      </w:r>
      <w:proofErr w:type="spellEnd"/>
      <w:r>
        <w:t xml:space="preserve"> schicken. Datum </w:t>
      </w:r>
      <w:proofErr w:type="spellStart"/>
      <w:r>
        <w:t>eylig</w:t>
      </w:r>
      <w:proofErr w:type="spellEnd"/>
      <w:r>
        <w:t xml:space="preserve"> </w:t>
      </w:r>
      <w:proofErr w:type="spellStart"/>
      <w:r>
        <w:t>Wittenbergk</w:t>
      </w:r>
      <w:proofErr w:type="spellEnd"/>
      <w:r>
        <w:t xml:space="preserve"> </w:t>
      </w:r>
      <w:proofErr w:type="spellStart"/>
      <w:r>
        <w:t>Laurencii</w:t>
      </w:r>
      <w:proofErr w:type="spellEnd"/>
      <w:r>
        <w:t xml:space="preserve">. Im. xx. </w:t>
      </w:r>
      <w:proofErr w:type="spellStart"/>
      <w:r>
        <w:t>iar</w:t>
      </w:r>
      <w:proofErr w:type="spellEnd"/>
      <w:r>
        <w:t xml:space="preserve">. </w:t>
      </w:r>
    </w:p>
    <w:p w14:paraId="5F2CBBC7" w14:textId="77777777" w:rsidR="00C20EBB" w:rsidRDefault="00C20EBB" w:rsidP="00C20EBB">
      <w:pPr>
        <w:pStyle w:val="StandardWeb"/>
      </w:pPr>
      <w:r>
        <w:t xml:space="preserve">Ich </w:t>
      </w:r>
      <w:proofErr w:type="spellStart"/>
      <w:r>
        <w:t>wil</w:t>
      </w:r>
      <w:proofErr w:type="spellEnd"/>
      <w:r>
        <w:t xml:space="preserve"> hiemit die andere Brüder </w:t>
      </w:r>
      <w:proofErr w:type="spellStart"/>
      <w:r>
        <w:t>parfußer</w:t>
      </w:r>
      <w:proofErr w:type="spellEnd"/>
      <w:r>
        <w:t xml:space="preserve"> </w:t>
      </w:r>
      <w:proofErr w:type="spellStart"/>
      <w:r>
        <w:t>ordens</w:t>
      </w:r>
      <w:proofErr w:type="spellEnd"/>
      <w:r>
        <w:t xml:space="preserve">/ </w:t>
      </w:r>
      <w:proofErr w:type="spellStart"/>
      <w:r>
        <w:t>dere</w:t>
      </w:r>
      <w:proofErr w:type="spellEnd"/>
      <w:r>
        <w:t xml:space="preserve"> sehr </w:t>
      </w:r>
      <w:proofErr w:type="spellStart"/>
      <w:r>
        <w:t>vil</w:t>
      </w:r>
      <w:proofErr w:type="spellEnd"/>
      <w:r>
        <w:t xml:space="preserve">/ </w:t>
      </w:r>
      <w:proofErr w:type="spellStart"/>
      <w:r>
        <w:t>vast</w:t>
      </w:r>
      <w:proofErr w:type="spellEnd"/>
      <w:r>
        <w:t xml:space="preserve"> </w:t>
      </w:r>
      <w:proofErr w:type="spellStart"/>
      <w:r>
        <w:t>woll</w:t>
      </w:r>
      <w:proofErr w:type="spellEnd"/>
      <w:r>
        <w:t xml:space="preserve">/ sich in die </w:t>
      </w:r>
      <w:proofErr w:type="spellStart"/>
      <w:r>
        <w:t>heylige</w:t>
      </w:r>
      <w:proofErr w:type="spellEnd"/>
      <w:r>
        <w:t xml:space="preserve"> </w:t>
      </w:r>
      <w:proofErr w:type="spellStart"/>
      <w:r>
        <w:t>schrifft</w:t>
      </w:r>
      <w:proofErr w:type="spellEnd"/>
      <w:r>
        <w:t xml:space="preserve"> legen/ </w:t>
      </w:r>
      <w:proofErr w:type="spellStart"/>
      <w:r>
        <w:t>nit</w:t>
      </w:r>
      <w:proofErr w:type="spellEnd"/>
      <w:r>
        <w:t xml:space="preserve"> angegriffen hab/ in </w:t>
      </w:r>
      <w:proofErr w:type="spellStart"/>
      <w:r>
        <w:t>sunder</w:t>
      </w:r>
      <w:proofErr w:type="spellEnd"/>
      <w:r>
        <w:t xml:space="preserve">/ die/ den </w:t>
      </w:r>
      <w:proofErr w:type="spellStart"/>
      <w:r>
        <w:t>holtzschugern</w:t>
      </w:r>
      <w:proofErr w:type="spellEnd"/>
      <w:r>
        <w:t xml:space="preserve"> in geberden </w:t>
      </w:r>
      <w:proofErr w:type="spellStart"/>
      <w:r>
        <w:t>vngleich</w:t>
      </w:r>
      <w:proofErr w:type="spellEnd"/>
      <w:r>
        <w:t xml:space="preserve"> </w:t>
      </w:r>
      <w:proofErr w:type="spellStart"/>
      <w:r>
        <w:t>seynt</w:t>
      </w:r>
      <w:proofErr w:type="spellEnd"/>
      <w:r>
        <w:t xml:space="preserve"> wollen sie aber mich </w:t>
      </w:r>
      <w:proofErr w:type="spellStart"/>
      <w:r>
        <w:t>ye</w:t>
      </w:r>
      <w:proofErr w:type="spellEnd"/>
      <w:r>
        <w:t xml:space="preserve"> haben/ </w:t>
      </w:r>
      <w:proofErr w:type="spellStart"/>
      <w:r>
        <w:t>alhie</w:t>
      </w:r>
      <w:proofErr w:type="spellEnd"/>
      <w:r>
        <w:t xml:space="preserve"> bin ich. Finis. </w:t>
      </w:r>
    </w:p>
    <w:p w14:paraId="522CB368" w14:textId="77777777" w:rsidR="00C20EBB" w:rsidRDefault="00C20EBB" w:rsidP="00C20EBB">
      <w:pPr>
        <w:pStyle w:val="StandardWeb"/>
      </w:pPr>
      <w:r>
        <w:t xml:space="preserve">Gedruckt zu </w:t>
      </w:r>
      <w:proofErr w:type="spellStart"/>
      <w:r>
        <w:t>Wittenbergk</w:t>
      </w:r>
      <w:proofErr w:type="spellEnd"/>
      <w:r>
        <w:t xml:space="preserve"> durch Johan Grunenberg. 1520. </w:t>
      </w:r>
    </w:p>
    <w:p w14:paraId="4AAC6EFF" w14:textId="77777777" w:rsidR="0022039F" w:rsidRDefault="0022039F" w:rsidP="0022039F"/>
    <w:p w14:paraId="542B1B28" w14:textId="77777777" w:rsidR="00D5498D" w:rsidRPr="00D5498D" w:rsidRDefault="007166CE" w:rsidP="008E63BE">
      <w:pPr>
        <w:pStyle w:val="berschrift1"/>
      </w:pPr>
      <w:r>
        <w:br w:type="page"/>
      </w:r>
      <w:r w:rsidR="00D5498D" w:rsidRPr="00D5498D">
        <w:t>Quellen:</w:t>
      </w:r>
    </w:p>
    <w:p w14:paraId="14BDA4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A54DE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4E823F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B7E02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11EAE2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10AF4C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C5DCA3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522875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8AF61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B3AB6B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6809C4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EF8AEDA" w14:textId="52E3503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5E2E"/>
    <w:rsid w:val="00082307"/>
    <w:rsid w:val="000C66E5"/>
    <w:rsid w:val="0012242B"/>
    <w:rsid w:val="001F54C4"/>
    <w:rsid w:val="0022039F"/>
    <w:rsid w:val="00272484"/>
    <w:rsid w:val="00297F83"/>
    <w:rsid w:val="002E6D11"/>
    <w:rsid w:val="00381C0C"/>
    <w:rsid w:val="00537F59"/>
    <w:rsid w:val="007166CE"/>
    <w:rsid w:val="007E1779"/>
    <w:rsid w:val="0083667B"/>
    <w:rsid w:val="008D7463"/>
    <w:rsid w:val="008E417E"/>
    <w:rsid w:val="008E63BE"/>
    <w:rsid w:val="00B25E2E"/>
    <w:rsid w:val="00B365E5"/>
    <w:rsid w:val="00C20EB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17A449"/>
  <w15:chartTrackingRefBased/>
  <w15:docId w15:val="{BAC2329C-4117-44B9-B3D9-2A499665D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20EBB"/>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12</Pages>
  <Words>4567</Words>
  <Characters>28773</Characters>
  <Application>Microsoft Office Word</Application>
  <DocSecurity>0</DocSecurity>
  <Lines>239</Lines>
  <Paragraphs>66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33274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vormugen des Ablas</dc:title>
  <dc:subject/>
  <dc:creator>Bodenstein, Andreas</dc:creator>
  <cp:keywords/>
  <dc:description/>
  <cp:lastModifiedBy>webmaster@glaubensstimme.de</cp:lastModifiedBy>
  <cp:revision>3</cp:revision>
  <dcterms:created xsi:type="dcterms:W3CDTF">2021-04-15T11:02:00Z</dcterms:created>
  <dcterms:modified xsi:type="dcterms:W3CDTF">2021-04-16T16:02:00Z</dcterms:modified>
  <dc:language>de</dc:language>
</cp:coreProperties>
</file>